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3571AB" w14:textId="77777777" w:rsidR="00A91216" w:rsidRPr="00FF430B" w:rsidRDefault="00A91216">
      <w:pPr>
        <w:rPr>
          <w:lang w:val="ro-MD"/>
        </w:rPr>
      </w:pPr>
    </w:p>
    <w:p w14:paraId="41152BE5" w14:textId="77777777" w:rsidR="00D925B0" w:rsidRPr="00FF430B" w:rsidRDefault="00D925B0" w:rsidP="00D925B0">
      <w:pPr>
        <w:rPr>
          <w:b/>
          <w:noProof w:val="0"/>
          <w:sz w:val="28"/>
          <w:szCs w:val="28"/>
          <w:lang w:val="ro-MD" w:eastAsia="ru-RU"/>
        </w:rPr>
      </w:pPr>
    </w:p>
    <w:p w14:paraId="07E34268" w14:textId="07E3DBAB" w:rsidR="00BA7FF4" w:rsidRPr="00FF430B" w:rsidRDefault="00BA7FF4" w:rsidP="00BA7FF4">
      <w:pPr>
        <w:jc w:val="right"/>
        <w:rPr>
          <w:noProof w:val="0"/>
          <w:sz w:val="22"/>
          <w:szCs w:val="22"/>
          <w:lang w:val="ro-MD"/>
        </w:rPr>
      </w:pPr>
      <w:bookmarkStart w:id="0" w:name="_Toc449692098"/>
      <w:r w:rsidRPr="00FF430B">
        <w:rPr>
          <w:noProof w:val="0"/>
          <w:lang w:val="ro-MD"/>
        </w:rPr>
        <w:t>Anexa nr.</w:t>
      </w:r>
      <w:r w:rsidR="00FF430B">
        <w:rPr>
          <w:noProof w:val="0"/>
          <w:lang w:val="ro-MD"/>
        </w:rPr>
        <w:t xml:space="preserve"> </w:t>
      </w:r>
      <w:r w:rsidRPr="00FF430B">
        <w:rPr>
          <w:noProof w:val="0"/>
          <w:lang w:val="ro-MD"/>
        </w:rPr>
        <w:t>1</w:t>
      </w:r>
      <w:r w:rsidR="00BE49DD" w:rsidRPr="00FF430B">
        <w:rPr>
          <w:noProof w:val="0"/>
          <w:lang w:val="ro-MD"/>
        </w:rPr>
        <w:t>2</w:t>
      </w:r>
    </w:p>
    <w:bookmarkEnd w:id="0"/>
    <w:p w14:paraId="016B57A4" w14:textId="77777777" w:rsidR="00C44F2B" w:rsidRDefault="00C44F2B" w:rsidP="00C44F2B">
      <w:pPr>
        <w:jc w:val="right"/>
        <w:rPr>
          <w:noProof w:val="0"/>
          <w:lang w:val="ro-MD"/>
        </w:rPr>
      </w:pPr>
      <w:r>
        <w:rPr>
          <w:noProof w:val="0"/>
          <w:lang w:val="ro-MD"/>
        </w:rPr>
        <w:t>la Documentația standard nr.69</w:t>
      </w:r>
    </w:p>
    <w:p w14:paraId="0E0DDB77" w14:textId="77777777" w:rsidR="00C44F2B" w:rsidRDefault="00C44F2B" w:rsidP="00C44F2B">
      <w:pPr>
        <w:jc w:val="right"/>
        <w:rPr>
          <w:noProof w:val="0"/>
          <w:lang w:val="ro-MD"/>
        </w:rPr>
      </w:pPr>
      <w:r>
        <w:rPr>
          <w:noProof w:val="0"/>
          <w:lang w:val="ro-MD"/>
        </w:rPr>
        <w:t>din 7 mai 2021</w:t>
      </w:r>
    </w:p>
    <w:p w14:paraId="13F9A5F4" w14:textId="77777777" w:rsidR="002242A0" w:rsidRPr="00FF430B" w:rsidRDefault="002242A0" w:rsidP="00773FE9">
      <w:pPr>
        <w:rPr>
          <w:rFonts w:eastAsia="PMingLiU"/>
          <w:b/>
          <w:lang w:val="ro-MD" w:eastAsia="zh-CN"/>
        </w:rPr>
      </w:pPr>
    </w:p>
    <w:p w14:paraId="6B603916" w14:textId="77777777" w:rsidR="00980A78" w:rsidRPr="00FF430B" w:rsidRDefault="00A227F2" w:rsidP="002242A0">
      <w:pPr>
        <w:jc w:val="center"/>
        <w:rPr>
          <w:rFonts w:eastAsia="PMingLiU"/>
          <w:b/>
          <w:noProof w:val="0"/>
          <w:lang w:val="ro-MD" w:eastAsia="zh-CN"/>
        </w:rPr>
      </w:pPr>
      <w:r w:rsidRPr="00FF430B">
        <w:rPr>
          <w:rFonts w:eastAsia="PMingLiU"/>
          <w:b/>
          <w:lang w:val="ro-MD" w:eastAsia="zh-CN"/>
        </w:rPr>
        <w:t>DECLARAȚIE</w:t>
      </w:r>
    </w:p>
    <w:p w14:paraId="657AEAB7" w14:textId="77777777" w:rsidR="00A50D0A" w:rsidRPr="00FF430B" w:rsidRDefault="00A227F2">
      <w:pPr>
        <w:pStyle w:val="a7"/>
        <w:tabs>
          <w:tab w:val="left" w:pos="567"/>
        </w:tabs>
        <w:jc w:val="center"/>
        <w:rPr>
          <w:b/>
          <w:lang w:val="ro-MD"/>
        </w:rPr>
      </w:pPr>
      <w:r w:rsidRPr="00FF430B">
        <w:rPr>
          <w:b/>
          <w:lang w:val="ro-MD"/>
        </w:rPr>
        <w:t>privind experien</w:t>
      </w:r>
      <w:r w:rsidRPr="00FF430B">
        <w:rPr>
          <w:rFonts w:hint="eastAsia"/>
          <w:b/>
          <w:lang w:val="ro-MD"/>
        </w:rPr>
        <w:t>ţ</w:t>
      </w:r>
      <w:r w:rsidRPr="00FF430B">
        <w:rPr>
          <w:b/>
          <w:lang w:val="ro-MD"/>
        </w:rPr>
        <w:t>a similar</w:t>
      </w:r>
      <w:r w:rsidRPr="00FF430B">
        <w:rPr>
          <w:rFonts w:hint="eastAsia"/>
          <w:b/>
          <w:lang w:val="ro-MD"/>
        </w:rPr>
        <w:t>ă</w:t>
      </w:r>
    </w:p>
    <w:p w14:paraId="378B53B6" w14:textId="77777777" w:rsidR="00FB2FFC" w:rsidRPr="00FF430B" w:rsidRDefault="00FB2FFC">
      <w:pPr>
        <w:pStyle w:val="a7"/>
        <w:tabs>
          <w:tab w:val="left" w:pos="567"/>
        </w:tabs>
        <w:jc w:val="center"/>
        <w:rPr>
          <w:rFonts w:ascii="Times New Roman" w:hAnsi="Times New Roman"/>
          <w:b/>
          <w:szCs w:val="24"/>
          <w:lang w:val="ro-MD"/>
        </w:rPr>
      </w:pPr>
    </w:p>
    <w:p w14:paraId="77172FCD" w14:textId="77777777" w:rsidR="00AA1372" w:rsidRPr="00FF430B" w:rsidRDefault="00A227F2" w:rsidP="00773FE9">
      <w:pPr>
        <w:pStyle w:val="a7"/>
        <w:tabs>
          <w:tab w:val="left" w:pos="567"/>
        </w:tabs>
        <w:ind w:right="-58"/>
        <w:rPr>
          <w:rFonts w:ascii="Times New Roman" w:hAnsi="Times New Roman"/>
          <w:szCs w:val="24"/>
          <w:lang w:val="ro-MD"/>
        </w:rPr>
      </w:pPr>
      <w:r w:rsidRPr="00FF430B">
        <w:rPr>
          <w:rFonts w:ascii="Times New Roman" w:hAnsi="Times New Roman"/>
          <w:szCs w:val="24"/>
          <w:lang w:val="ro-MD"/>
        </w:rPr>
        <w:t>1. Denumirea şi obiectul contractului______________________________________________</w:t>
      </w:r>
    </w:p>
    <w:p w14:paraId="4F91BEA3" w14:textId="77777777" w:rsidR="00AA1372" w:rsidRPr="00FF430B" w:rsidRDefault="00A227F2" w:rsidP="00773FE9">
      <w:pPr>
        <w:pStyle w:val="a7"/>
        <w:tabs>
          <w:tab w:val="left" w:pos="567"/>
        </w:tabs>
        <w:ind w:right="-58"/>
        <w:rPr>
          <w:rFonts w:ascii="Times New Roman" w:hAnsi="Times New Roman"/>
          <w:szCs w:val="24"/>
          <w:lang w:val="ro-MD"/>
        </w:rPr>
      </w:pPr>
      <w:r w:rsidRPr="00FF430B">
        <w:rPr>
          <w:rFonts w:ascii="Times New Roman" w:hAnsi="Times New Roman"/>
          <w:szCs w:val="24"/>
          <w:lang w:val="ro-MD"/>
        </w:rPr>
        <w:t>2. Numărul şi data contractului___________________________________________________</w:t>
      </w:r>
    </w:p>
    <w:p w14:paraId="254B5419" w14:textId="77777777" w:rsidR="00AA1372" w:rsidRPr="00FF430B" w:rsidRDefault="00A227F2" w:rsidP="00773FE9">
      <w:pPr>
        <w:pStyle w:val="a7"/>
        <w:tabs>
          <w:tab w:val="left" w:pos="567"/>
        </w:tabs>
        <w:ind w:right="-58"/>
        <w:rPr>
          <w:rFonts w:ascii="Times New Roman" w:hAnsi="Times New Roman"/>
          <w:szCs w:val="24"/>
          <w:lang w:val="ro-MD"/>
        </w:rPr>
      </w:pPr>
      <w:r w:rsidRPr="00FF430B">
        <w:rPr>
          <w:rFonts w:ascii="Times New Roman" w:hAnsi="Times New Roman"/>
          <w:szCs w:val="24"/>
          <w:lang w:val="ro-MD"/>
        </w:rPr>
        <w:t>3. Denumirea/numele beneficiarului_______________________________________________</w:t>
      </w:r>
    </w:p>
    <w:p w14:paraId="55E6179A" w14:textId="77777777" w:rsidR="00AA1372" w:rsidRPr="00FF430B" w:rsidRDefault="00A227F2" w:rsidP="00773FE9">
      <w:pPr>
        <w:pStyle w:val="a7"/>
        <w:tabs>
          <w:tab w:val="left" w:pos="567"/>
        </w:tabs>
        <w:ind w:right="-58"/>
        <w:rPr>
          <w:rFonts w:ascii="Times New Roman" w:hAnsi="Times New Roman"/>
          <w:szCs w:val="24"/>
          <w:lang w:val="ro-MD"/>
        </w:rPr>
      </w:pPr>
      <w:r w:rsidRPr="00FF430B">
        <w:rPr>
          <w:rFonts w:ascii="Times New Roman" w:hAnsi="Times New Roman"/>
          <w:szCs w:val="24"/>
          <w:lang w:val="ro-MD"/>
        </w:rPr>
        <w:t>4. Adresa beneficiarului_________________________________________________________</w:t>
      </w:r>
    </w:p>
    <w:p w14:paraId="77244496" w14:textId="77777777" w:rsidR="00AA1372" w:rsidRPr="00FF430B" w:rsidRDefault="00A227F2" w:rsidP="00773FE9">
      <w:pPr>
        <w:pStyle w:val="a7"/>
        <w:tabs>
          <w:tab w:val="left" w:pos="567"/>
        </w:tabs>
        <w:ind w:right="-58"/>
        <w:rPr>
          <w:rFonts w:ascii="Times New Roman" w:hAnsi="Times New Roman"/>
          <w:szCs w:val="24"/>
          <w:lang w:val="ro-MD"/>
        </w:rPr>
      </w:pPr>
      <w:r w:rsidRPr="00FF430B">
        <w:rPr>
          <w:rFonts w:ascii="Times New Roman" w:hAnsi="Times New Roman"/>
          <w:szCs w:val="24"/>
          <w:lang w:val="ro-MD"/>
        </w:rPr>
        <w:t>5. Ţara______________________________________________________________________</w:t>
      </w:r>
    </w:p>
    <w:p w14:paraId="45681FEF" w14:textId="77777777" w:rsidR="00AA1372" w:rsidRPr="00FF430B" w:rsidRDefault="00A227F2" w:rsidP="00773FE9">
      <w:pPr>
        <w:pStyle w:val="a7"/>
        <w:tabs>
          <w:tab w:val="left" w:pos="567"/>
        </w:tabs>
        <w:ind w:right="-58"/>
        <w:rPr>
          <w:rFonts w:ascii="Times New Roman" w:hAnsi="Times New Roman"/>
          <w:szCs w:val="24"/>
          <w:lang w:val="ro-MD"/>
        </w:rPr>
      </w:pPr>
      <w:r w:rsidRPr="00FF430B">
        <w:rPr>
          <w:rFonts w:ascii="Times New Roman" w:hAnsi="Times New Roman"/>
          <w:szCs w:val="24"/>
          <w:lang w:val="ro-MD"/>
        </w:rPr>
        <w:t>6. Calitatea în care a participat la îndeplinirea contractului______________________________</w:t>
      </w:r>
    </w:p>
    <w:p w14:paraId="469DEDF6" w14:textId="77777777" w:rsidR="00AA1372" w:rsidRPr="00FF430B" w:rsidRDefault="00A227F2" w:rsidP="00773FE9">
      <w:pPr>
        <w:pStyle w:val="a7"/>
        <w:tabs>
          <w:tab w:val="left" w:pos="567"/>
        </w:tabs>
        <w:jc w:val="right"/>
        <w:rPr>
          <w:rFonts w:ascii="Times New Roman" w:hAnsi="Times New Roman"/>
          <w:szCs w:val="24"/>
          <w:lang w:val="ro-MD"/>
        </w:rPr>
      </w:pPr>
      <w:r w:rsidRPr="00FF430B">
        <w:rPr>
          <w:rFonts w:ascii="Times New Roman" w:hAnsi="Times New Roman"/>
          <w:szCs w:val="24"/>
          <w:lang w:val="ro-MD"/>
        </w:rPr>
        <w:t>(se notează opţiunea corespunzătoare)</w:t>
      </w:r>
    </w:p>
    <w:p w14:paraId="33BEE3EA" w14:textId="77777777" w:rsidR="00AA1372" w:rsidRPr="00FF430B" w:rsidRDefault="00A227F2" w:rsidP="002F556B">
      <w:pPr>
        <w:pStyle w:val="a7"/>
        <w:numPr>
          <w:ilvl w:val="0"/>
          <w:numId w:val="8"/>
        </w:numPr>
        <w:tabs>
          <w:tab w:val="left" w:pos="567"/>
        </w:tabs>
        <w:ind w:hanging="1429"/>
        <w:jc w:val="both"/>
        <w:rPr>
          <w:rFonts w:ascii="Times New Roman" w:hAnsi="Times New Roman"/>
          <w:szCs w:val="24"/>
          <w:lang w:val="ro-MD"/>
        </w:rPr>
      </w:pPr>
      <w:r w:rsidRPr="00FF430B">
        <w:rPr>
          <w:rFonts w:ascii="Times New Roman" w:hAnsi="Times New Roman"/>
          <w:szCs w:val="24"/>
          <w:lang w:val="ro-MD"/>
        </w:rPr>
        <w:t>antreprenorul sau antreprenorul general (lider de asociaţie)</w:t>
      </w:r>
    </w:p>
    <w:p w14:paraId="3D3A50EA" w14:textId="77777777" w:rsidR="00AA1372" w:rsidRPr="00FF430B" w:rsidRDefault="00A227F2" w:rsidP="002F556B">
      <w:pPr>
        <w:pStyle w:val="a7"/>
        <w:numPr>
          <w:ilvl w:val="0"/>
          <w:numId w:val="8"/>
        </w:numPr>
        <w:tabs>
          <w:tab w:val="left" w:pos="567"/>
        </w:tabs>
        <w:ind w:left="0" w:firstLine="0"/>
        <w:jc w:val="both"/>
        <w:rPr>
          <w:rFonts w:ascii="Times New Roman" w:hAnsi="Times New Roman"/>
          <w:szCs w:val="24"/>
          <w:lang w:val="ro-MD"/>
        </w:rPr>
      </w:pPr>
      <w:r w:rsidRPr="00FF430B">
        <w:rPr>
          <w:rFonts w:ascii="Times New Roman" w:hAnsi="Times New Roman"/>
          <w:szCs w:val="24"/>
          <w:lang w:val="ro-MD"/>
        </w:rPr>
        <w:t>antreprenor asociat</w:t>
      </w:r>
    </w:p>
    <w:p w14:paraId="013EF0BC" w14:textId="77777777" w:rsidR="00AA1372" w:rsidRPr="00FF430B" w:rsidRDefault="00A227F2" w:rsidP="002F556B">
      <w:pPr>
        <w:pStyle w:val="a7"/>
        <w:numPr>
          <w:ilvl w:val="0"/>
          <w:numId w:val="8"/>
        </w:numPr>
        <w:tabs>
          <w:tab w:val="left" w:pos="567"/>
        </w:tabs>
        <w:ind w:left="0" w:firstLine="0"/>
        <w:jc w:val="both"/>
        <w:rPr>
          <w:rFonts w:ascii="Times New Roman" w:hAnsi="Times New Roman"/>
          <w:szCs w:val="24"/>
          <w:lang w:val="ro-MD"/>
        </w:rPr>
      </w:pPr>
      <w:r w:rsidRPr="00FF430B">
        <w:rPr>
          <w:rFonts w:ascii="Times New Roman" w:hAnsi="Times New Roman"/>
          <w:szCs w:val="24"/>
          <w:lang w:val="ro-MD"/>
        </w:rPr>
        <w:t>subantreprenor</w:t>
      </w:r>
    </w:p>
    <w:p w14:paraId="66A619F6" w14:textId="77777777" w:rsidR="00AA1372" w:rsidRPr="00FF430B" w:rsidRDefault="00A227F2" w:rsidP="00773FE9">
      <w:pPr>
        <w:pStyle w:val="a7"/>
        <w:tabs>
          <w:tab w:val="left" w:pos="567"/>
        </w:tabs>
        <w:rPr>
          <w:rFonts w:ascii="Times New Roman" w:hAnsi="Times New Roman"/>
          <w:szCs w:val="24"/>
          <w:lang w:val="ro-MD"/>
        </w:rPr>
      </w:pPr>
      <w:r w:rsidRPr="00FF430B">
        <w:rPr>
          <w:rFonts w:ascii="Times New Roman" w:hAnsi="Times New Roman"/>
          <w:szCs w:val="24"/>
          <w:lang w:val="ro-MD"/>
        </w:rPr>
        <w:t>7.  Valoarea contractului</w:t>
      </w:r>
      <w:r w:rsidRPr="00FF430B">
        <w:rPr>
          <w:rFonts w:ascii="Times New Roman" w:hAnsi="Times New Roman"/>
          <w:szCs w:val="24"/>
          <w:lang w:val="ro-MD"/>
        </w:rPr>
        <w:tab/>
      </w:r>
      <w:r w:rsidRPr="00FF430B">
        <w:rPr>
          <w:rFonts w:ascii="Times New Roman" w:hAnsi="Times New Roman"/>
          <w:szCs w:val="24"/>
          <w:lang w:val="ro-MD"/>
        </w:rPr>
        <w:tab/>
        <w:t xml:space="preserve">exprimată în moneda      </w:t>
      </w:r>
      <w:r w:rsidRPr="00FF430B">
        <w:rPr>
          <w:rFonts w:ascii="Times New Roman" w:hAnsi="Times New Roman"/>
          <w:szCs w:val="24"/>
          <w:lang w:val="ro-MD"/>
        </w:rPr>
        <w:tab/>
        <w:t xml:space="preserve">     exprimată</w:t>
      </w:r>
    </w:p>
    <w:p w14:paraId="0D3EDF05" w14:textId="77777777" w:rsidR="00AA1372" w:rsidRPr="00FF430B" w:rsidRDefault="00A227F2" w:rsidP="00773FE9">
      <w:pPr>
        <w:pStyle w:val="a7"/>
        <w:tabs>
          <w:tab w:val="left" w:pos="567"/>
        </w:tabs>
        <w:rPr>
          <w:rFonts w:ascii="Times New Roman" w:hAnsi="Times New Roman"/>
          <w:szCs w:val="24"/>
          <w:lang w:val="ro-MD"/>
        </w:rPr>
      </w:pPr>
      <w:r w:rsidRPr="00FF430B">
        <w:rPr>
          <w:rFonts w:ascii="Times New Roman" w:hAnsi="Times New Roman"/>
          <w:szCs w:val="24"/>
          <w:lang w:val="ro-MD"/>
        </w:rPr>
        <w:t xml:space="preserve">                                                            în care s-a                       </w:t>
      </w:r>
      <w:r w:rsidRPr="00FF430B">
        <w:rPr>
          <w:rFonts w:ascii="Times New Roman" w:hAnsi="Times New Roman"/>
          <w:szCs w:val="24"/>
          <w:lang w:val="ro-MD"/>
        </w:rPr>
        <w:tab/>
        <w:t xml:space="preserve">     în echivalent</w:t>
      </w:r>
    </w:p>
    <w:p w14:paraId="3FFE69EE" w14:textId="77777777" w:rsidR="00AA1372" w:rsidRPr="00FF430B" w:rsidRDefault="00A227F2" w:rsidP="002242A0">
      <w:pPr>
        <w:pStyle w:val="a7"/>
        <w:tabs>
          <w:tab w:val="left" w:pos="567"/>
          <w:tab w:val="left" w:pos="5670"/>
        </w:tabs>
        <w:jc w:val="center"/>
        <w:rPr>
          <w:rFonts w:ascii="Times New Roman" w:hAnsi="Times New Roman"/>
          <w:szCs w:val="24"/>
          <w:lang w:val="ro-MD"/>
        </w:rPr>
      </w:pPr>
      <w:r w:rsidRPr="00FF430B">
        <w:rPr>
          <w:rFonts w:ascii="Times New Roman" w:hAnsi="Times New Roman"/>
          <w:szCs w:val="24"/>
          <w:lang w:val="ro-MD"/>
        </w:rPr>
        <w:t xml:space="preserve">încheiat contractul     </w:t>
      </w:r>
      <w:r w:rsidRPr="00FF430B">
        <w:rPr>
          <w:rFonts w:ascii="Times New Roman" w:hAnsi="Times New Roman"/>
          <w:szCs w:val="24"/>
          <w:lang w:val="ro-MD"/>
        </w:rPr>
        <w:tab/>
        <w:t>dolari SUA</w:t>
      </w:r>
    </w:p>
    <w:p w14:paraId="1E32A242" w14:textId="77777777" w:rsidR="00AA1372" w:rsidRPr="00FF430B" w:rsidRDefault="00A227F2" w:rsidP="00773FE9">
      <w:pPr>
        <w:pStyle w:val="a7"/>
        <w:tabs>
          <w:tab w:val="left" w:pos="567"/>
        </w:tabs>
        <w:rPr>
          <w:rFonts w:ascii="Times New Roman" w:hAnsi="Times New Roman"/>
          <w:szCs w:val="24"/>
          <w:lang w:val="ro-MD"/>
        </w:rPr>
      </w:pPr>
      <w:r w:rsidRPr="00FF430B">
        <w:rPr>
          <w:rFonts w:ascii="Times New Roman" w:hAnsi="Times New Roman"/>
          <w:szCs w:val="24"/>
          <w:lang w:val="ro-MD"/>
        </w:rPr>
        <w:t>a) iniţială</w:t>
      </w:r>
      <w:r w:rsidR="0019071C" w:rsidRPr="00FF430B">
        <w:rPr>
          <w:rFonts w:ascii="Times New Roman" w:hAnsi="Times New Roman"/>
          <w:szCs w:val="24"/>
          <w:lang w:val="ro-MD"/>
        </w:rPr>
        <w:t xml:space="preserve"> </w:t>
      </w:r>
      <w:r w:rsidRPr="00FF430B">
        <w:rPr>
          <w:rFonts w:ascii="Times New Roman" w:hAnsi="Times New Roman"/>
          <w:szCs w:val="24"/>
          <w:lang w:val="ro-MD"/>
        </w:rPr>
        <w:t>(la data semnării contractului )    ______________</w:t>
      </w:r>
      <w:r w:rsidR="0019071C" w:rsidRPr="00FF430B">
        <w:rPr>
          <w:rFonts w:ascii="Times New Roman" w:hAnsi="Times New Roman"/>
          <w:szCs w:val="24"/>
          <w:lang w:val="ro-MD"/>
        </w:rPr>
        <w:t xml:space="preserve">___ </w:t>
      </w:r>
      <w:r w:rsidR="0019071C" w:rsidRPr="00FF430B">
        <w:rPr>
          <w:rFonts w:ascii="Times New Roman" w:hAnsi="Times New Roman"/>
          <w:szCs w:val="24"/>
          <w:lang w:val="ro-MD"/>
        </w:rPr>
        <w:tab/>
        <w:t xml:space="preserve">        __________________</w:t>
      </w:r>
    </w:p>
    <w:p w14:paraId="17878CCE" w14:textId="77777777" w:rsidR="00AA1372" w:rsidRPr="00FF430B" w:rsidRDefault="00A227F2" w:rsidP="0019071C">
      <w:pPr>
        <w:pStyle w:val="a7"/>
        <w:tabs>
          <w:tab w:val="left" w:pos="567"/>
        </w:tabs>
        <w:rPr>
          <w:rFonts w:ascii="Times New Roman" w:hAnsi="Times New Roman"/>
          <w:szCs w:val="24"/>
          <w:lang w:val="ro-MD"/>
        </w:rPr>
      </w:pPr>
      <w:r w:rsidRPr="00FF430B">
        <w:rPr>
          <w:rFonts w:ascii="Times New Roman" w:hAnsi="Times New Roman"/>
          <w:szCs w:val="24"/>
          <w:lang w:val="ro-MD"/>
        </w:rPr>
        <w:t>b) finală</w:t>
      </w:r>
      <w:r w:rsidR="0019071C" w:rsidRPr="00FF430B">
        <w:rPr>
          <w:rFonts w:ascii="Times New Roman" w:hAnsi="Times New Roman"/>
          <w:szCs w:val="24"/>
          <w:lang w:val="ro-MD"/>
        </w:rPr>
        <w:t xml:space="preserve"> </w:t>
      </w:r>
      <w:r w:rsidRPr="00FF430B">
        <w:rPr>
          <w:lang w:val="ro-MD"/>
        </w:rPr>
        <w:t>(la data  finaliz</w:t>
      </w:r>
      <w:r w:rsidRPr="00FF430B">
        <w:rPr>
          <w:rFonts w:hint="eastAsia"/>
          <w:lang w:val="ro-MD"/>
        </w:rPr>
        <w:t>ă</w:t>
      </w:r>
      <w:r w:rsidRPr="00FF430B">
        <w:rPr>
          <w:lang w:val="ro-MD"/>
        </w:rPr>
        <w:t>rii c</w:t>
      </w:r>
      <w:r w:rsidR="0019071C" w:rsidRPr="00FF430B">
        <w:rPr>
          <w:lang w:val="ro-MD"/>
        </w:rPr>
        <w:t>ontractului) __________________</w:t>
      </w:r>
      <w:r w:rsidR="0019071C" w:rsidRPr="00FF430B">
        <w:rPr>
          <w:lang w:val="ro-MD"/>
        </w:rPr>
        <w:tab/>
        <w:t xml:space="preserve">    ____________________</w:t>
      </w:r>
    </w:p>
    <w:p w14:paraId="4631719C" w14:textId="77777777" w:rsidR="00AA1372" w:rsidRPr="00FF430B" w:rsidRDefault="00A227F2" w:rsidP="00773FE9">
      <w:pPr>
        <w:pStyle w:val="a7"/>
        <w:tabs>
          <w:tab w:val="left" w:pos="567"/>
        </w:tabs>
        <w:rPr>
          <w:rFonts w:ascii="Times New Roman" w:hAnsi="Times New Roman"/>
          <w:szCs w:val="24"/>
          <w:lang w:val="ro-MD"/>
        </w:rPr>
      </w:pPr>
      <w:r w:rsidRPr="00FF430B">
        <w:rPr>
          <w:rFonts w:ascii="Times New Roman" w:hAnsi="Times New Roman"/>
          <w:szCs w:val="24"/>
          <w:lang w:val="ro-MD"/>
        </w:rPr>
        <w:t>8. Dacă au fost litigii privind îndeplinirea contractului, natura acestora şi modul lor de soluţionare:___________________________________________________________________</w:t>
      </w:r>
    </w:p>
    <w:p w14:paraId="71E03F0B" w14:textId="77777777" w:rsidR="00AA1372" w:rsidRPr="00FF430B" w:rsidRDefault="00A227F2" w:rsidP="00773FE9">
      <w:pPr>
        <w:pStyle w:val="a7"/>
        <w:tabs>
          <w:tab w:val="left" w:pos="567"/>
        </w:tabs>
        <w:rPr>
          <w:rFonts w:ascii="Times New Roman" w:hAnsi="Times New Roman"/>
          <w:szCs w:val="24"/>
          <w:lang w:val="ro-MD"/>
        </w:rPr>
      </w:pPr>
      <w:r w:rsidRPr="00FF430B">
        <w:rPr>
          <w:rFonts w:ascii="Times New Roman" w:hAnsi="Times New Roman"/>
          <w:szCs w:val="24"/>
          <w:lang w:val="ro-MD"/>
        </w:rPr>
        <w:t>9. Perioada de executare a lucrării (luni)</w:t>
      </w:r>
    </w:p>
    <w:p w14:paraId="42DF6CE0" w14:textId="77777777" w:rsidR="006C34D7" w:rsidRPr="00FF430B" w:rsidRDefault="00A227F2" w:rsidP="002F556B">
      <w:pPr>
        <w:pStyle w:val="a7"/>
        <w:numPr>
          <w:ilvl w:val="0"/>
          <w:numId w:val="4"/>
        </w:numPr>
        <w:tabs>
          <w:tab w:val="clear" w:pos="360"/>
          <w:tab w:val="left" w:pos="567"/>
          <w:tab w:val="left" w:pos="1080"/>
          <w:tab w:val="num" w:pos="5889"/>
        </w:tabs>
        <w:ind w:left="0" w:firstLine="0"/>
        <w:jc w:val="both"/>
        <w:rPr>
          <w:rFonts w:ascii="Times New Roman" w:hAnsi="Times New Roman"/>
          <w:szCs w:val="24"/>
          <w:lang w:val="ro-MD"/>
        </w:rPr>
      </w:pPr>
      <w:r w:rsidRPr="00FF430B">
        <w:rPr>
          <w:rFonts w:ascii="Times New Roman" w:hAnsi="Times New Roman"/>
          <w:szCs w:val="24"/>
          <w:lang w:val="ro-MD"/>
        </w:rPr>
        <w:t>contractată_______________________________________________________________</w:t>
      </w:r>
    </w:p>
    <w:p w14:paraId="1060AC2A" w14:textId="77777777" w:rsidR="00AA1372" w:rsidRPr="00FF430B" w:rsidRDefault="00A227F2" w:rsidP="00773FE9">
      <w:pPr>
        <w:pStyle w:val="a7"/>
        <w:tabs>
          <w:tab w:val="left" w:pos="567"/>
          <w:tab w:val="left" w:pos="1080"/>
        </w:tabs>
        <w:jc w:val="both"/>
        <w:rPr>
          <w:rFonts w:ascii="Times New Roman" w:hAnsi="Times New Roman"/>
          <w:szCs w:val="24"/>
          <w:lang w:val="ro-MD"/>
        </w:rPr>
      </w:pPr>
      <w:r w:rsidRPr="00FF430B">
        <w:rPr>
          <w:rFonts w:ascii="Times New Roman" w:hAnsi="Times New Roman"/>
          <w:szCs w:val="24"/>
          <w:lang w:val="ro-MD"/>
        </w:rPr>
        <w:t>b) efectiv realizată ____________________________________________________________</w:t>
      </w:r>
    </w:p>
    <w:p w14:paraId="67B9721D" w14:textId="1B6CA083" w:rsidR="00AA1372" w:rsidRPr="00FF430B" w:rsidRDefault="00A227F2" w:rsidP="00F24A96">
      <w:pPr>
        <w:pStyle w:val="a7"/>
        <w:tabs>
          <w:tab w:val="left" w:pos="567"/>
          <w:tab w:val="left" w:pos="1080"/>
        </w:tabs>
        <w:rPr>
          <w:rFonts w:ascii="Times New Roman" w:hAnsi="Times New Roman"/>
          <w:szCs w:val="24"/>
          <w:lang w:val="ro-MD"/>
        </w:rPr>
      </w:pPr>
      <w:r w:rsidRPr="00FF430B">
        <w:rPr>
          <w:rFonts w:ascii="Times New Roman" w:hAnsi="Times New Roman"/>
          <w:szCs w:val="24"/>
          <w:lang w:val="ro-MD"/>
        </w:rPr>
        <w:t>c) motivul de decalare a termenului contractat (dacă este cazul), care va fi susţinut pe bază de acte adiţionale încheiate cu</w:t>
      </w:r>
      <w:r w:rsidR="00DF4DCF">
        <w:rPr>
          <w:rFonts w:ascii="Times New Roman" w:hAnsi="Times New Roman"/>
          <w:szCs w:val="24"/>
          <w:lang w:val="ro-MD"/>
        </w:rPr>
        <w:t xml:space="preserve"> </w:t>
      </w:r>
      <w:r w:rsidRPr="00FF430B">
        <w:rPr>
          <w:rFonts w:ascii="Times New Roman" w:hAnsi="Times New Roman"/>
          <w:szCs w:val="24"/>
          <w:lang w:val="ro-MD"/>
        </w:rPr>
        <w:t>beneficiarul_______________________________________________</w:t>
      </w:r>
    </w:p>
    <w:p w14:paraId="505BBED7" w14:textId="77777777" w:rsidR="00AA1372" w:rsidRPr="00FF430B" w:rsidRDefault="00A227F2" w:rsidP="00773FE9">
      <w:pPr>
        <w:pStyle w:val="a7"/>
        <w:tabs>
          <w:tab w:val="left" w:pos="567"/>
        </w:tabs>
        <w:rPr>
          <w:rFonts w:ascii="Times New Roman" w:hAnsi="Times New Roman"/>
          <w:szCs w:val="24"/>
          <w:lang w:val="ro-MD"/>
        </w:rPr>
      </w:pPr>
      <w:r w:rsidRPr="00FF430B">
        <w:rPr>
          <w:rFonts w:ascii="Times New Roman" w:hAnsi="Times New Roman"/>
          <w:szCs w:val="24"/>
          <w:lang w:val="ro-MD"/>
        </w:rPr>
        <w:t>10. Numărul şi data procesului-verbal de recepţie la terminarea lucrărilor _________________</w:t>
      </w:r>
    </w:p>
    <w:p w14:paraId="6AB5250E" w14:textId="77777777" w:rsidR="00AA1372" w:rsidRPr="00FF430B" w:rsidRDefault="00A227F2" w:rsidP="00773FE9">
      <w:pPr>
        <w:pStyle w:val="a7"/>
        <w:tabs>
          <w:tab w:val="left" w:pos="567"/>
        </w:tabs>
        <w:rPr>
          <w:rFonts w:ascii="Times New Roman" w:hAnsi="Times New Roman"/>
          <w:szCs w:val="24"/>
          <w:lang w:val="ro-MD"/>
        </w:rPr>
      </w:pPr>
      <w:r w:rsidRPr="00FF430B">
        <w:rPr>
          <w:rFonts w:ascii="Times New Roman" w:hAnsi="Times New Roman"/>
          <w:szCs w:val="24"/>
          <w:lang w:val="ro-MD"/>
        </w:rPr>
        <w:t>11. Principalele remedieri şi completări înscrise în procesul-verbal de recepţie_____________</w:t>
      </w:r>
    </w:p>
    <w:p w14:paraId="425B79F4" w14:textId="77777777" w:rsidR="00AA1372" w:rsidRPr="00FF430B" w:rsidRDefault="00A227F2" w:rsidP="00773FE9">
      <w:pPr>
        <w:pStyle w:val="a7"/>
        <w:tabs>
          <w:tab w:val="left" w:pos="567"/>
        </w:tabs>
        <w:rPr>
          <w:rFonts w:ascii="Times New Roman" w:hAnsi="Times New Roman"/>
          <w:szCs w:val="24"/>
          <w:lang w:val="ro-MD"/>
        </w:rPr>
      </w:pPr>
      <w:r w:rsidRPr="00FF430B">
        <w:rPr>
          <w:rFonts w:ascii="Times New Roman" w:hAnsi="Times New Roman"/>
          <w:szCs w:val="24"/>
          <w:lang w:val="ro-MD"/>
        </w:rPr>
        <w:t>____________________________________________________________________________</w:t>
      </w:r>
    </w:p>
    <w:p w14:paraId="4A6266BF" w14:textId="458F0982" w:rsidR="00AA1372" w:rsidRPr="00FF430B" w:rsidRDefault="00A227F2" w:rsidP="00773FE9">
      <w:pPr>
        <w:pStyle w:val="a7"/>
        <w:tabs>
          <w:tab w:val="left" w:pos="567"/>
        </w:tabs>
        <w:rPr>
          <w:rFonts w:ascii="Times New Roman" w:hAnsi="Times New Roman"/>
          <w:szCs w:val="24"/>
          <w:lang w:val="ro-MD"/>
        </w:rPr>
      </w:pPr>
      <w:r w:rsidRPr="00FF430B">
        <w:rPr>
          <w:rFonts w:ascii="Times New Roman" w:hAnsi="Times New Roman"/>
          <w:szCs w:val="24"/>
          <w:lang w:val="ro-MD"/>
        </w:rPr>
        <w:t>12. Alte aspecte relevante prin care ofertantul îşi</w:t>
      </w:r>
      <w:r w:rsidR="00DF4DCF">
        <w:rPr>
          <w:rFonts w:ascii="Times New Roman" w:hAnsi="Times New Roman"/>
          <w:szCs w:val="24"/>
          <w:lang w:val="ro-MD"/>
        </w:rPr>
        <w:t xml:space="preserve"> </w:t>
      </w:r>
      <w:r w:rsidRPr="00FF430B">
        <w:rPr>
          <w:rFonts w:ascii="Times New Roman" w:hAnsi="Times New Roman"/>
          <w:szCs w:val="24"/>
          <w:lang w:val="ro-MD"/>
        </w:rPr>
        <w:t>susţine</w:t>
      </w:r>
      <w:r w:rsidR="00DF4DCF">
        <w:rPr>
          <w:rFonts w:ascii="Times New Roman" w:hAnsi="Times New Roman"/>
          <w:szCs w:val="24"/>
          <w:lang w:val="ro-MD"/>
        </w:rPr>
        <w:t xml:space="preserve"> </w:t>
      </w:r>
      <w:r w:rsidRPr="00FF430B">
        <w:rPr>
          <w:rFonts w:ascii="Times New Roman" w:hAnsi="Times New Roman"/>
          <w:szCs w:val="24"/>
          <w:lang w:val="ro-MD"/>
        </w:rPr>
        <w:t>experienţa similară, cu referire în mod special la suprafeţe sau volume fizice ale principalelor capacităţişi categorii de lucrări prevăzute în contracte ____________________________________________________________________________</w:t>
      </w:r>
    </w:p>
    <w:p w14:paraId="3C0C96D0" w14:textId="77777777" w:rsidR="0019071C" w:rsidRPr="00FF430B" w:rsidRDefault="0019071C" w:rsidP="00773FE9">
      <w:pPr>
        <w:rPr>
          <w:rFonts w:eastAsia="MS Mincho"/>
          <w:lang w:val="ro-MD" w:eastAsia="zh-CN"/>
        </w:rPr>
      </w:pPr>
    </w:p>
    <w:p w14:paraId="4A0272D8" w14:textId="77777777" w:rsidR="00AA1372" w:rsidRPr="00FF430B" w:rsidRDefault="00A227F2" w:rsidP="00773FE9">
      <w:pPr>
        <w:rPr>
          <w:rFonts w:eastAsia="MS Mincho"/>
          <w:lang w:val="ro-MD" w:eastAsia="zh-CN"/>
        </w:rPr>
      </w:pPr>
      <w:r w:rsidRPr="00FF430B">
        <w:rPr>
          <w:rFonts w:eastAsia="MS Mincho"/>
          <w:lang w:val="ro-MD" w:eastAsia="zh-CN"/>
        </w:rPr>
        <w:t>Data completării:______________________</w:t>
      </w:r>
    </w:p>
    <w:p w14:paraId="5AFC94AB" w14:textId="77777777" w:rsidR="00AA1372" w:rsidRPr="00FF430B" w:rsidRDefault="00A227F2" w:rsidP="00773FE9">
      <w:pPr>
        <w:jc w:val="both"/>
        <w:rPr>
          <w:rFonts w:eastAsia="PMingLiU"/>
          <w:lang w:val="ro-MD" w:eastAsia="zh-CN"/>
        </w:rPr>
      </w:pPr>
      <w:r w:rsidRPr="00FF430B">
        <w:rPr>
          <w:rFonts w:eastAsia="PMingLiU"/>
          <w:lang w:val="ro-MD" w:eastAsia="zh-CN"/>
        </w:rPr>
        <w:t>Semnat: _____________________________</w:t>
      </w:r>
    </w:p>
    <w:p w14:paraId="26E059E9" w14:textId="77777777" w:rsidR="00AA1372" w:rsidRPr="00FF430B" w:rsidRDefault="00A227F2" w:rsidP="00773FE9">
      <w:pPr>
        <w:jc w:val="both"/>
        <w:rPr>
          <w:rFonts w:eastAsia="PMingLiU"/>
          <w:lang w:val="ro-MD" w:eastAsia="zh-CN"/>
        </w:rPr>
      </w:pPr>
      <w:r w:rsidRPr="00FF430B">
        <w:rPr>
          <w:rFonts w:eastAsia="PMingLiU"/>
          <w:lang w:val="ro-MD" w:eastAsia="zh-CN"/>
        </w:rPr>
        <w:t>Nume: ______________________________</w:t>
      </w:r>
    </w:p>
    <w:p w14:paraId="07E607CE" w14:textId="77777777" w:rsidR="00AA1372" w:rsidRPr="00FF430B" w:rsidRDefault="00A227F2" w:rsidP="00773FE9">
      <w:pPr>
        <w:jc w:val="both"/>
        <w:rPr>
          <w:rFonts w:eastAsia="PMingLiU"/>
          <w:lang w:val="ro-MD" w:eastAsia="zh-CN"/>
        </w:rPr>
      </w:pPr>
      <w:r w:rsidRPr="00FF430B">
        <w:rPr>
          <w:rFonts w:eastAsia="PMingLiU"/>
          <w:lang w:val="ro-MD" w:eastAsia="zh-CN"/>
        </w:rPr>
        <w:t xml:space="preserve">Funcţia </w:t>
      </w:r>
      <w:r w:rsidR="00590C16" w:rsidRPr="00FF430B">
        <w:rPr>
          <w:rFonts w:eastAsia="PMingLiU"/>
          <w:lang w:val="ro-MD" w:eastAsia="zh-CN"/>
        </w:rPr>
        <w:t>în cadrul întreprinderii</w:t>
      </w:r>
      <w:r w:rsidRPr="00FF430B">
        <w:rPr>
          <w:rFonts w:eastAsia="PMingLiU"/>
          <w:lang w:val="ro-MD" w:eastAsia="zh-CN"/>
        </w:rPr>
        <w:t>: ____________________________</w:t>
      </w:r>
    </w:p>
    <w:p w14:paraId="1EC61A3E" w14:textId="77777777" w:rsidR="00AA1372" w:rsidRPr="00FF430B" w:rsidRDefault="00A227F2" w:rsidP="00773FE9">
      <w:pPr>
        <w:jc w:val="both"/>
        <w:rPr>
          <w:rFonts w:eastAsia="PMingLiU"/>
          <w:b/>
          <w:lang w:val="ro-MD" w:eastAsia="zh-CN"/>
        </w:rPr>
      </w:pPr>
      <w:r w:rsidRPr="00FF430B">
        <w:rPr>
          <w:rFonts w:eastAsia="PMingLiU"/>
          <w:lang w:val="ro-MD" w:eastAsia="zh-CN"/>
        </w:rPr>
        <w:t xml:space="preserve">Denumirea </w:t>
      </w:r>
      <w:r w:rsidR="001B1E45" w:rsidRPr="00FF430B">
        <w:rPr>
          <w:rFonts w:eastAsia="PMingLiU"/>
          <w:lang w:val="ro-MD" w:eastAsia="zh-CN"/>
        </w:rPr>
        <w:t>întreprinderii</w:t>
      </w:r>
      <w:r w:rsidRPr="00FF430B">
        <w:rPr>
          <w:rFonts w:eastAsia="PMingLiU"/>
          <w:lang w:val="ro-MD" w:eastAsia="zh-CN"/>
        </w:rPr>
        <w:t>: __________________________</w:t>
      </w:r>
    </w:p>
    <w:p w14:paraId="30E97D0A" w14:textId="77777777" w:rsidR="009A7C84" w:rsidRPr="00FF430B" w:rsidRDefault="009A7C84" w:rsidP="009A7C84">
      <w:pPr>
        <w:spacing w:after="200" w:line="276" w:lineRule="auto"/>
        <w:rPr>
          <w:rFonts w:eastAsia="PMingLiU"/>
          <w:lang w:val="ro-MD" w:eastAsia="zh-CN"/>
        </w:rPr>
      </w:pPr>
      <w:bookmarkStart w:id="1" w:name="_Toc449692109"/>
    </w:p>
    <w:p w14:paraId="086EAB2C" w14:textId="77777777" w:rsidR="002D6E71" w:rsidRPr="00FF430B" w:rsidRDefault="002D6E71" w:rsidP="009A7C84">
      <w:pPr>
        <w:jc w:val="center"/>
        <w:rPr>
          <w:rFonts w:eastAsia="PMingLiU"/>
          <w:b/>
          <w:lang w:val="ro-MD" w:eastAsia="zh-CN"/>
        </w:rPr>
      </w:pPr>
    </w:p>
    <w:p w14:paraId="18A975DA" w14:textId="77777777" w:rsidR="002D6E71" w:rsidRPr="00FF430B" w:rsidRDefault="002D6E71" w:rsidP="009A7C84">
      <w:pPr>
        <w:jc w:val="center"/>
        <w:rPr>
          <w:rFonts w:eastAsia="PMingLiU"/>
          <w:b/>
          <w:lang w:val="ro-MD" w:eastAsia="zh-CN"/>
        </w:rPr>
      </w:pPr>
    </w:p>
    <w:p w14:paraId="381AEEE2" w14:textId="77777777" w:rsidR="002D6E71" w:rsidRPr="00FF430B" w:rsidRDefault="002D6E71" w:rsidP="009A7C84">
      <w:pPr>
        <w:jc w:val="center"/>
        <w:rPr>
          <w:rFonts w:eastAsia="PMingLiU"/>
          <w:b/>
          <w:lang w:val="ro-MD" w:eastAsia="zh-CN"/>
        </w:rPr>
      </w:pPr>
    </w:p>
    <w:p w14:paraId="7C4B20E6" w14:textId="77777777" w:rsidR="002D6E71" w:rsidRPr="00FF430B" w:rsidRDefault="002D6E71" w:rsidP="009A7C84">
      <w:pPr>
        <w:jc w:val="center"/>
        <w:rPr>
          <w:rFonts w:eastAsia="PMingLiU"/>
          <w:b/>
          <w:lang w:val="ro-MD" w:eastAsia="zh-CN"/>
        </w:rPr>
      </w:pPr>
    </w:p>
    <w:p w14:paraId="693A1EB9" w14:textId="77777777" w:rsidR="002D6E71" w:rsidRPr="00FF430B" w:rsidRDefault="002D6E71" w:rsidP="009A7C84">
      <w:pPr>
        <w:jc w:val="center"/>
        <w:rPr>
          <w:rFonts w:eastAsia="PMingLiU"/>
          <w:b/>
          <w:lang w:val="ro-MD" w:eastAsia="zh-CN"/>
        </w:rPr>
      </w:pPr>
    </w:p>
    <w:p w14:paraId="40FFD2DA" w14:textId="77777777" w:rsidR="002D6E71" w:rsidRPr="00FF430B" w:rsidRDefault="002D6E71" w:rsidP="00C44F2B">
      <w:pPr>
        <w:rPr>
          <w:rFonts w:eastAsia="PMingLiU"/>
          <w:b/>
          <w:lang w:val="ro-MD" w:eastAsia="zh-CN"/>
        </w:rPr>
      </w:pPr>
      <w:bookmarkStart w:id="2" w:name="_GoBack"/>
      <w:bookmarkEnd w:id="1"/>
      <w:bookmarkEnd w:id="2"/>
    </w:p>
    <w:sectPr w:rsidR="002D6E71" w:rsidRPr="00FF430B" w:rsidSect="00C44F2B">
      <w:footerReference w:type="default" r:id="rId8"/>
      <w:pgSz w:w="11906" w:h="16838" w:code="9"/>
      <w:pgMar w:top="426" w:right="1134" w:bottom="851" w:left="1276" w:header="720" w:footer="51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D9CF26" w14:textId="77777777" w:rsidR="00142E13" w:rsidRDefault="00142E13" w:rsidP="00A20ACF">
      <w:r>
        <w:separator/>
      </w:r>
    </w:p>
  </w:endnote>
  <w:endnote w:type="continuationSeparator" w:id="0">
    <w:p w14:paraId="498046F4" w14:textId="77777777" w:rsidR="00142E13" w:rsidRDefault="00142E13" w:rsidP="00A20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Baltica R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019529"/>
      <w:docPartObj>
        <w:docPartGallery w:val="Page Numbers (Bottom of Page)"/>
        <w:docPartUnique/>
      </w:docPartObj>
    </w:sdtPr>
    <w:sdtEndPr/>
    <w:sdtContent>
      <w:p w14:paraId="16FD1D34" w14:textId="4DB06EB5" w:rsidR="008F1D40" w:rsidRDefault="008F1D40">
        <w:pPr>
          <w:pStyle w:val="a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44F2B">
          <w:t>2</w:t>
        </w:r>
        <w:r>
          <w:fldChar w:fldCharType="end"/>
        </w:r>
      </w:p>
    </w:sdtContent>
  </w:sdt>
  <w:p w14:paraId="075618FA" w14:textId="77777777" w:rsidR="008F1D40" w:rsidRDefault="008F1D40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951A2E" w14:textId="77777777" w:rsidR="00142E13" w:rsidRDefault="00142E13" w:rsidP="00A20ACF">
      <w:r>
        <w:separator/>
      </w:r>
    </w:p>
  </w:footnote>
  <w:footnote w:type="continuationSeparator" w:id="0">
    <w:p w14:paraId="0FCD5478" w14:textId="77777777" w:rsidR="00142E13" w:rsidRDefault="00142E13" w:rsidP="00A20A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singleLevel"/>
    <w:tmpl w:val="00000007"/>
    <w:name w:val="WW8Num10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b w:val="0"/>
      </w:rPr>
    </w:lvl>
  </w:abstractNum>
  <w:abstractNum w:abstractNumId="1" w15:restartNumberingAfterBreak="0">
    <w:nsid w:val="0000000F"/>
    <w:multiLevelType w:val="singleLevel"/>
    <w:tmpl w:val="0000000F"/>
    <w:name w:val="WW8Num23"/>
    <w:lvl w:ilvl="0">
      <w:start w:val="1"/>
      <w:numFmt w:val="lowerLetter"/>
      <w:lvlText w:val="%1)"/>
      <w:lvlJc w:val="left"/>
      <w:pPr>
        <w:tabs>
          <w:tab w:val="num" w:pos="1854"/>
        </w:tabs>
        <w:ind w:left="720" w:firstLine="1077"/>
      </w:pPr>
    </w:lvl>
  </w:abstractNum>
  <w:abstractNum w:abstractNumId="2" w15:restartNumberingAfterBreak="0">
    <w:nsid w:val="00000013"/>
    <w:multiLevelType w:val="singleLevel"/>
    <w:tmpl w:val="A58A40BA"/>
    <w:name w:val="WW8Num29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/>
        <w:b w:val="0"/>
        <w:sz w:val="24"/>
        <w:szCs w:val="24"/>
        <w:lang w:val="ro-RO"/>
      </w:rPr>
    </w:lvl>
  </w:abstractNum>
  <w:abstractNum w:abstractNumId="3" w15:restartNumberingAfterBreak="0">
    <w:nsid w:val="00000014"/>
    <w:multiLevelType w:val="singleLevel"/>
    <w:tmpl w:val="00000014"/>
    <w:name w:val="WW8Num3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i w:val="0"/>
      </w:rPr>
    </w:lvl>
  </w:abstractNum>
  <w:abstractNum w:abstractNumId="4" w15:restartNumberingAfterBreak="0">
    <w:nsid w:val="0000001E"/>
    <w:multiLevelType w:val="singleLevel"/>
    <w:tmpl w:val="0000001E"/>
    <w:name w:val="WW8Num45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b w:val="0"/>
      </w:rPr>
    </w:lvl>
  </w:abstractNum>
  <w:abstractNum w:abstractNumId="5" w15:restartNumberingAfterBreak="0">
    <w:nsid w:val="064E7D2D"/>
    <w:multiLevelType w:val="hybridMultilevel"/>
    <w:tmpl w:val="E1D06F98"/>
    <w:lvl w:ilvl="0" w:tplc="755CE98E">
      <w:start w:val="1"/>
      <w:numFmt w:val="upperRoman"/>
      <w:lvlText w:val="%1."/>
      <w:lvlJc w:val="left"/>
      <w:pPr>
        <w:ind w:left="3240" w:hanging="72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6E70D7"/>
    <w:multiLevelType w:val="hybridMultilevel"/>
    <w:tmpl w:val="65A61124"/>
    <w:lvl w:ilvl="0" w:tplc="755CE98E">
      <w:start w:val="1"/>
      <w:numFmt w:val="upperRoman"/>
      <w:lvlText w:val="%1."/>
      <w:lvlJc w:val="left"/>
      <w:pPr>
        <w:ind w:left="3240" w:hanging="72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FB3802"/>
    <w:multiLevelType w:val="hybridMultilevel"/>
    <w:tmpl w:val="6FE6343E"/>
    <w:lvl w:ilvl="0" w:tplc="ADBA318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0CFC45D5"/>
    <w:multiLevelType w:val="hybridMultilevel"/>
    <w:tmpl w:val="459AA6A6"/>
    <w:lvl w:ilvl="0" w:tplc="EF0054B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6104F0"/>
    <w:multiLevelType w:val="hybridMultilevel"/>
    <w:tmpl w:val="2E9C6BC2"/>
    <w:lvl w:ilvl="0" w:tplc="49EC68D6">
      <w:start w:val="1"/>
      <w:numFmt w:val="lowerLetter"/>
      <w:lvlText w:val="%1)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04D07C4"/>
    <w:multiLevelType w:val="hybridMultilevel"/>
    <w:tmpl w:val="84E02F3E"/>
    <w:lvl w:ilvl="0" w:tplc="A6128B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5B37AA"/>
    <w:multiLevelType w:val="hybridMultilevel"/>
    <w:tmpl w:val="CCD22E52"/>
    <w:lvl w:ilvl="0" w:tplc="8828EDA6">
      <w:start w:val="1"/>
      <w:numFmt w:val="decimal"/>
      <w:lvlText w:val="%1."/>
      <w:lvlJc w:val="left"/>
      <w:pPr>
        <w:ind w:left="644" w:hanging="360"/>
      </w:pPr>
      <w:rPr>
        <w:rFonts w:hint="default"/>
        <w:b/>
        <w:lang w:val="it-IT"/>
      </w:rPr>
    </w:lvl>
    <w:lvl w:ilvl="1" w:tplc="08090019" w:tentative="1">
      <w:start w:val="1"/>
      <w:numFmt w:val="lowerLetter"/>
      <w:lvlText w:val="%2."/>
      <w:lvlJc w:val="left"/>
      <w:pPr>
        <w:ind w:left="1276" w:hanging="360"/>
      </w:pPr>
    </w:lvl>
    <w:lvl w:ilvl="2" w:tplc="0809001B" w:tentative="1">
      <w:start w:val="1"/>
      <w:numFmt w:val="lowerRoman"/>
      <w:lvlText w:val="%3."/>
      <w:lvlJc w:val="right"/>
      <w:pPr>
        <w:ind w:left="1996" w:hanging="180"/>
      </w:pPr>
    </w:lvl>
    <w:lvl w:ilvl="3" w:tplc="0809000F" w:tentative="1">
      <w:start w:val="1"/>
      <w:numFmt w:val="decimal"/>
      <w:lvlText w:val="%4."/>
      <w:lvlJc w:val="left"/>
      <w:pPr>
        <w:ind w:left="2716" w:hanging="360"/>
      </w:pPr>
    </w:lvl>
    <w:lvl w:ilvl="4" w:tplc="08090019" w:tentative="1">
      <w:start w:val="1"/>
      <w:numFmt w:val="lowerLetter"/>
      <w:lvlText w:val="%5."/>
      <w:lvlJc w:val="left"/>
      <w:pPr>
        <w:ind w:left="3436" w:hanging="360"/>
      </w:pPr>
    </w:lvl>
    <w:lvl w:ilvl="5" w:tplc="0809001B" w:tentative="1">
      <w:start w:val="1"/>
      <w:numFmt w:val="lowerRoman"/>
      <w:lvlText w:val="%6."/>
      <w:lvlJc w:val="right"/>
      <w:pPr>
        <w:ind w:left="4156" w:hanging="180"/>
      </w:pPr>
    </w:lvl>
    <w:lvl w:ilvl="6" w:tplc="0809000F" w:tentative="1">
      <w:start w:val="1"/>
      <w:numFmt w:val="decimal"/>
      <w:lvlText w:val="%7."/>
      <w:lvlJc w:val="left"/>
      <w:pPr>
        <w:ind w:left="4876" w:hanging="360"/>
      </w:pPr>
    </w:lvl>
    <w:lvl w:ilvl="7" w:tplc="08090019" w:tentative="1">
      <w:start w:val="1"/>
      <w:numFmt w:val="lowerLetter"/>
      <w:lvlText w:val="%8."/>
      <w:lvlJc w:val="left"/>
      <w:pPr>
        <w:ind w:left="5596" w:hanging="360"/>
      </w:pPr>
    </w:lvl>
    <w:lvl w:ilvl="8" w:tplc="0809001B" w:tentative="1">
      <w:start w:val="1"/>
      <w:numFmt w:val="lowerRoman"/>
      <w:lvlText w:val="%9."/>
      <w:lvlJc w:val="right"/>
      <w:pPr>
        <w:ind w:left="6316" w:hanging="180"/>
      </w:pPr>
    </w:lvl>
  </w:abstractNum>
  <w:abstractNum w:abstractNumId="12" w15:restartNumberingAfterBreak="0">
    <w:nsid w:val="117D27EE"/>
    <w:multiLevelType w:val="hybridMultilevel"/>
    <w:tmpl w:val="3198D980"/>
    <w:lvl w:ilvl="0" w:tplc="40BAAF7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189636F"/>
    <w:multiLevelType w:val="hybridMultilevel"/>
    <w:tmpl w:val="B1B61F72"/>
    <w:lvl w:ilvl="0" w:tplc="F7D073B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9B25A2"/>
    <w:multiLevelType w:val="hybridMultilevel"/>
    <w:tmpl w:val="7AE661AA"/>
    <w:lvl w:ilvl="0" w:tplc="1B143164">
      <w:start w:val="1"/>
      <w:numFmt w:val="decimal"/>
      <w:lvlText w:val="%1."/>
      <w:lvlJc w:val="left"/>
      <w:pPr>
        <w:ind w:left="720" w:hanging="720"/>
      </w:pPr>
      <w:rPr>
        <w:rFonts w:hint="default"/>
        <w:b/>
        <w:color w:val="000000" w:themeColor="text1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965B41"/>
    <w:multiLevelType w:val="hybridMultilevel"/>
    <w:tmpl w:val="527CCF54"/>
    <w:lvl w:ilvl="0" w:tplc="04190017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6" w15:restartNumberingAfterBreak="0">
    <w:nsid w:val="1B9F6340"/>
    <w:multiLevelType w:val="hybridMultilevel"/>
    <w:tmpl w:val="1B00495E"/>
    <w:lvl w:ilvl="0" w:tplc="208E59B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1BA81F7F"/>
    <w:multiLevelType w:val="hybridMultilevel"/>
    <w:tmpl w:val="FD2C3B20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16291C"/>
    <w:multiLevelType w:val="hybridMultilevel"/>
    <w:tmpl w:val="B32A02E4"/>
    <w:lvl w:ilvl="0" w:tplc="04190017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9" w15:restartNumberingAfterBreak="0">
    <w:nsid w:val="29F26097"/>
    <w:multiLevelType w:val="hybridMultilevel"/>
    <w:tmpl w:val="E772C3D8"/>
    <w:lvl w:ilvl="0" w:tplc="A9F6C82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60348A"/>
    <w:multiLevelType w:val="hybridMultilevel"/>
    <w:tmpl w:val="CB643C46"/>
    <w:lvl w:ilvl="0" w:tplc="AFC6BD9E">
      <w:start w:val="7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1" w15:restartNumberingAfterBreak="0">
    <w:nsid w:val="2E3316D5"/>
    <w:multiLevelType w:val="hybridMultilevel"/>
    <w:tmpl w:val="8062BB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3A2AC0"/>
    <w:multiLevelType w:val="hybridMultilevel"/>
    <w:tmpl w:val="AA7A911A"/>
    <w:lvl w:ilvl="0" w:tplc="804C873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32E41301"/>
    <w:multiLevelType w:val="hybridMultilevel"/>
    <w:tmpl w:val="60A4D842"/>
    <w:lvl w:ilvl="0" w:tplc="668EB4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391C96"/>
    <w:multiLevelType w:val="multilevel"/>
    <w:tmpl w:val="E8967FEE"/>
    <w:lvl w:ilvl="0">
      <w:start w:val="1"/>
      <w:numFmt w:val="lowerLetter"/>
      <w:lvlText w:val="%1)"/>
      <w:lvlJc w:val="left"/>
      <w:pPr>
        <w:tabs>
          <w:tab w:val="decimal" w:pos="216"/>
        </w:tabs>
        <w:ind w:left="720"/>
      </w:pPr>
      <w:rPr>
        <w:rFonts w:ascii="Times New Roman" w:eastAsia="Times New Roman" w:hAnsi="Times New Roman" w:cs="Times New Roman"/>
        <w:i/>
        <w:strike w:val="0"/>
        <w:color w:val="000000"/>
        <w:spacing w:val="5"/>
        <w:w w:val="100"/>
        <w:sz w:val="24"/>
        <w:szCs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96A57BA"/>
    <w:multiLevelType w:val="multilevel"/>
    <w:tmpl w:val="8FE4C73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9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3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9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96" w:hanging="1800"/>
      </w:pPr>
      <w:rPr>
        <w:rFonts w:hint="default"/>
      </w:rPr>
    </w:lvl>
  </w:abstractNum>
  <w:abstractNum w:abstractNumId="26" w15:restartNumberingAfterBreak="0">
    <w:nsid w:val="3D954DFF"/>
    <w:multiLevelType w:val="hybridMultilevel"/>
    <w:tmpl w:val="D6B67BDA"/>
    <w:lvl w:ilvl="0" w:tplc="04100011">
      <w:start w:val="1"/>
      <w:numFmt w:val="decimal"/>
      <w:lvlText w:val="%1)"/>
      <w:lvlJc w:val="left"/>
      <w:pPr>
        <w:ind w:left="1364" w:hanging="360"/>
      </w:pPr>
    </w:lvl>
    <w:lvl w:ilvl="1" w:tplc="04100019" w:tentative="1">
      <w:start w:val="1"/>
      <w:numFmt w:val="lowerLetter"/>
      <w:lvlText w:val="%2."/>
      <w:lvlJc w:val="left"/>
      <w:pPr>
        <w:ind w:left="2084" w:hanging="360"/>
      </w:pPr>
    </w:lvl>
    <w:lvl w:ilvl="2" w:tplc="0410001B" w:tentative="1">
      <w:start w:val="1"/>
      <w:numFmt w:val="lowerRoman"/>
      <w:lvlText w:val="%3."/>
      <w:lvlJc w:val="right"/>
      <w:pPr>
        <w:ind w:left="2804" w:hanging="180"/>
      </w:pPr>
    </w:lvl>
    <w:lvl w:ilvl="3" w:tplc="0410000F" w:tentative="1">
      <w:start w:val="1"/>
      <w:numFmt w:val="decimal"/>
      <w:lvlText w:val="%4."/>
      <w:lvlJc w:val="left"/>
      <w:pPr>
        <w:ind w:left="3524" w:hanging="360"/>
      </w:pPr>
    </w:lvl>
    <w:lvl w:ilvl="4" w:tplc="04100019" w:tentative="1">
      <w:start w:val="1"/>
      <w:numFmt w:val="lowerLetter"/>
      <w:lvlText w:val="%5."/>
      <w:lvlJc w:val="left"/>
      <w:pPr>
        <w:ind w:left="4244" w:hanging="360"/>
      </w:pPr>
    </w:lvl>
    <w:lvl w:ilvl="5" w:tplc="0410001B" w:tentative="1">
      <w:start w:val="1"/>
      <w:numFmt w:val="lowerRoman"/>
      <w:lvlText w:val="%6."/>
      <w:lvlJc w:val="right"/>
      <w:pPr>
        <w:ind w:left="4964" w:hanging="180"/>
      </w:pPr>
    </w:lvl>
    <w:lvl w:ilvl="6" w:tplc="0410000F" w:tentative="1">
      <w:start w:val="1"/>
      <w:numFmt w:val="decimal"/>
      <w:lvlText w:val="%7."/>
      <w:lvlJc w:val="left"/>
      <w:pPr>
        <w:ind w:left="5684" w:hanging="360"/>
      </w:pPr>
    </w:lvl>
    <w:lvl w:ilvl="7" w:tplc="04100019" w:tentative="1">
      <w:start w:val="1"/>
      <w:numFmt w:val="lowerLetter"/>
      <w:lvlText w:val="%8."/>
      <w:lvlJc w:val="left"/>
      <w:pPr>
        <w:ind w:left="6404" w:hanging="360"/>
      </w:pPr>
    </w:lvl>
    <w:lvl w:ilvl="8" w:tplc="0410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7" w15:restartNumberingAfterBreak="0">
    <w:nsid w:val="3E3D6768"/>
    <w:multiLevelType w:val="hybridMultilevel"/>
    <w:tmpl w:val="19F2B626"/>
    <w:lvl w:ilvl="0" w:tplc="85D47A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F8806AE"/>
    <w:multiLevelType w:val="multilevel"/>
    <w:tmpl w:val="C8D418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9" w15:restartNumberingAfterBreak="0">
    <w:nsid w:val="3F9E5A19"/>
    <w:multiLevelType w:val="hybridMultilevel"/>
    <w:tmpl w:val="EDC2EB62"/>
    <w:lvl w:ilvl="0" w:tplc="0419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30" w15:restartNumberingAfterBreak="0">
    <w:nsid w:val="43A66E41"/>
    <w:multiLevelType w:val="hybridMultilevel"/>
    <w:tmpl w:val="1F88EDB4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FD73AF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2" w15:restartNumberingAfterBreak="0">
    <w:nsid w:val="4D4338CD"/>
    <w:multiLevelType w:val="hybridMultilevel"/>
    <w:tmpl w:val="9138972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755" w:hanging="360"/>
      </w:pPr>
    </w:lvl>
    <w:lvl w:ilvl="2" w:tplc="0E868B2C">
      <w:start w:val="1"/>
      <w:numFmt w:val="decimal"/>
      <w:lvlText w:val="%3."/>
      <w:lvlJc w:val="left"/>
      <w:pPr>
        <w:ind w:left="360" w:hanging="360"/>
      </w:pPr>
      <w:rPr>
        <w:rFonts w:hint="default"/>
      </w:rPr>
    </w:lvl>
    <w:lvl w:ilvl="3" w:tplc="755CE98E">
      <w:start w:val="1"/>
      <w:numFmt w:val="upperRoman"/>
      <w:lvlText w:val="%4."/>
      <w:lvlJc w:val="left"/>
      <w:pPr>
        <w:ind w:left="3240" w:hanging="720"/>
      </w:pPr>
      <w:rPr>
        <w:rFonts w:hint="default"/>
        <w:b/>
        <w:i w:val="0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EBE1C44"/>
    <w:multiLevelType w:val="hybridMultilevel"/>
    <w:tmpl w:val="C36CA7D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575BB3"/>
    <w:multiLevelType w:val="hybridMultilevel"/>
    <w:tmpl w:val="D832A328"/>
    <w:lvl w:ilvl="0" w:tplc="03E4B27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 w15:restartNumberingAfterBreak="0">
    <w:nsid w:val="62897BAE"/>
    <w:multiLevelType w:val="hybridMultilevel"/>
    <w:tmpl w:val="153AA7AA"/>
    <w:lvl w:ilvl="0" w:tplc="3BD48CCA">
      <w:start w:val="1"/>
      <w:numFmt w:val="upperRoman"/>
      <w:pStyle w:val="1"/>
      <w:lvlText w:val="%1."/>
      <w:lvlJc w:val="right"/>
      <w:pPr>
        <w:ind w:left="720" w:hanging="360"/>
      </w:pPr>
    </w:lvl>
    <w:lvl w:ilvl="1" w:tplc="D1C634BA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7A1DC4"/>
    <w:multiLevelType w:val="hybridMultilevel"/>
    <w:tmpl w:val="30940B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CF7D63"/>
    <w:multiLevelType w:val="hybridMultilevel"/>
    <w:tmpl w:val="53228FFE"/>
    <w:lvl w:ilvl="0" w:tplc="723031B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8210A08"/>
    <w:multiLevelType w:val="hybridMultilevel"/>
    <w:tmpl w:val="122EAEC0"/>
    <w:lvl w:ilvl="0" w:tplc="6A3869F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B91E2C"/>
    <w:multiLevelType w:val="hybridMultilevel"/>
    <w:tmpl w:val="6E368ED6"/>
    <w:lvl w:ilvl="0" w:tplc="2A00A52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E930E5"/>
    <w:multiLevelType w:val="hybridMultilevel"/>
    <w:tmpl w:val="792ABF72"/>
    <w:lvl w:ilvl="0" w:tplc="283CDCA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76" w:hanging="360"/>
      </w:pPr>
    </w:lvl>
    <w:lvl w:ilvl="2" w:tplc="0809001B" w:tentative="1">
      <w:start w:val="1"/>
      <w:numFmt w:val="lowerRoman"/>
      <w:lvlText w:val="%3."/>
      <w:lvlJc w:val="right"/>
      <w:pPr>
        <w:ind w:left="1996" w:hanging="180"/>
      </w:pPr>
    </w:lvl>
    <w:lvl w:ilvl="3" w:tplc="0809000F" w:tentative="1">
      <w:start w:val="1"/>
      <w:numFmt w:val="decimal"/>
      <w:lvlText w:val="%4."/>
      <w:lvlJc w:val="left"/>
      <w:pPr>
        <w:ind w:left="2716" w:hanging="360"/>
      </w:pPr>
    </w:lvl>
    <w:lvl w:ilvl="4" w:tplc="08090019" w:tentative="1">
      <w:start w:val="1"/>
      <w:numFmt w:val="lowerLetter"/>
      <w:lvlText w:val="%5."/>
      <w:lvlJc w:val="left"/>
      <w:pPr>
        <w:ind w:left="3436" w:hanging="360"/>
      </w:pPr>
    </w:lvl>
    <w:lvl w:ilvl="5" w:tplc="0809001B" w:tentative="1">
      <w:start w:val="1"/>
      <w:numFmt w:val="lowerRoman"/>
      <w:lvlText w:val="%6."/>
      <w:lvlJc w:val="right"/>
      <w:pPr>
        <w:ind w:left="4156" w:hanging="180"/>
      </w:pPr>
    </w:lvl>
    <w:lvl w:ilvl="6" w:tplc="0809000F" w:tentative="1">
      <w:start w:val="1"/>
      <w:numFmt w:val="decimal"/>
      <w:lvlText w:val="%7."/>
      <w:lvlJc w:val="left"/>
      <w:pPr>
        <w:ind w:left="4876" w:hanging="360"/>
      </w:pPr>
    </w:lvl>
    <w:lvl w:ilvl="7" w:tplc="08090019" w:tentative="1">
      <w:start w:val="1"/>
      <w:numFmt w:val="lowerLetter"/>
      <w:lvlText w:val="%8."/>
      <w:lvlJc w:val="left"/>
      <w:pPr>
        <w:ind w:left="5596" w:hanging="360"/>
      </w:pPr>
    </w:lvl>
    <w:lvl w:ilvl="8" w:tplc="0809001B" w:tentative="1">
      <w:start w:val="1"/>
      <w:numFmt w:val="lowerRoman"/>
      <w:lvlText w:val="%9."/>
      <w:lvlJc w:val="right"/>
      <w:pPr>
        <w:ind w:left="6316" w:hanging="180"/>
      </w:pPr>
    </w:lvl>
  </w:abstractNum>
  <w:abstractNum w:abstractNumId="41" w15:restartNumberingAfterBreak="0">
    <w:nsid w:val="76C23C19"/>
    <w:multiLevelType w:val="hybridMultilevel"/>
    <w:tmpl w:val="9EF217D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0E6EAC"/>
    <w:multiLevelType w:val="hybridMultilevel"/>
    <w:tmpl w:val="53228FFE"/>
    <w:lvl w:ilvl="0" w:tplc="723031B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F507C5D"/>
    <w:multiLevelType w:val="hybridMultilevel"/>
    <w:tmpl w:val="0A3CFED2"/>
    <w:lvl w:ilvl="0" w:tplc="792055BA">
      <w:start w:val="1"/>
      <w:numFmt w:val="decimal"/>
      <w:pStyle w:val="a"/>
      <w:lvlText w:val="%1."/>
      <w:lvlJc w:val="left"/>
      <w:pPr>
        <w:ind w:left="360" w:hanging="360"/>
      </w:pPr>
      <w:rPr>
        <w:b/>
      </w:rPr>
    </w:lvl>
    <w:lvl w:ilvl="1" w:tplc="0418000F">
      <w:start w:val="1"/>
      <w:numFmt w:val="decimal"/>
      <w:lvlText w:val="%2."/>
      <w:lvlJc w:val="left"/>
      <w:pPr>
        <w:ind w:left="1080" w:hanging="360"/>
      </w:pPr>
    </w:lvl>
    <w:lvl w:ilvl="2" w:tplc="FCBA39AC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5"/>
  </w:num>
  <w:num w:numId="2">
    <w:abstractNumId w:val="43"/>
  </w:num>
  <w:num w:numId="3">
    <w:abstractNumId w:val="32"/>
  </w:num>
  <w:num w:numId="4">
    <w:abstractNumId w:val="31"/>
  </w:num>
  <w:num w:numId="5">
    <w:abstractNumId w:val="15"/>
  </w:num>
  <w:num w:numId="6">
    <w:abstractNumId w:val="18"/>
  </w:num>
  <w:num w:numId="7">
    <w:abstractNumId w:val="16"/>
  </w:num>
  <w:num w:numId="8">
    <w:abstractNumId w:val="9"/>
  </w:num>
  <w:num w:numId="9">
    <w:abstractNumId w:val="30"/>
  </w:num>
  <w:num w:numId="10">
    <w:abstractNumId w:val="13"/>
  </w:num>
  <w:num w:numId="11">
    <w:abstractNumId w:val="22"/>
  </w:num>
  <w:num w:numId="12">
    <w:abstractNumId w:val="23"/>
  </w:num>
  <w:num w:numId="13">
    <w:abstractNumId w:val="38"/>
  </w:num>
  <w:num w:numId="14">
    <w:abstractNumId w:val="29"/>
  </w:num>
  <w:num w:numId="15">
    <w:abstractNumId w:val="8"/>
  </w:num>
  <w:num w:numId="16">
    <w:abstractNumId w:val="24"/>
  </w:num>
  <w:num w:numId="17">
    <w:abstractNumId w:val="25"/>
  </w:num>
  <w:num w:numId="18">
    <w:abstractNumId w:val="36"/>
  </w:num>
  <w:num w:numId="19">
    <w:abstractNumId w:val="11"/>
  </w:num>
  <w:num w:numId="20">
    <w:abstractNumId w:val="40"/>
  </w:num>
  <w:num w:numId="21">
    <w:abstractNumId w:val="34"/>
  </w:num>
  <w:num w:numId="22">
    <w:abstractNumId w:val="12"/>
  </w:num>
  <w:num w:numId="23">
    <w:abstractNumId w:val="33"/>
  </w:num>
  <w:num w:numId="24">
    <w:abstractNumId w:val="19"/>
  </w:num>
  <w:num w:numId="25">
    <w:abstractNumId w:val="27"/>
  </w:num>
  <w:num w:numId="26">
    <w:abstractNumId w:val="21"/>
  </w:num>
  <w:num w:numId="27">
    <w:abstractNumId w:val="39"/>
  </w:num>
  <w:num w:numId="28">
    <w:abstractNumId w:val="14"/>
  </w:num>
  <w:num w:numId="29">
    <w:abstractNumId w:val="10"/>
  </w:num>
  <w:num w:numId="30">
    <w:abstractNumId w:val="20"/>
  </w:num>
  <w:num w:numId="31">
    <w:abstractNumId w:val="7"/>
  </w:num>
  <w:num w:numId="32">
    <w:abstractNumId w:val="5"/>
  </w:num>
  <w:num w:numId="33">
    <w:abstractNumId w:val="3"/>
  </w:num>
  <w:num w:numId="34">
    <w:abstractNumId w:val="0"/>
  </w:num>
  <w:num w:numId="35">
    <w:abstractNumId w:val="2"/>
  </w:num>
  <w:num w:numId="36">
    <w:abstractNumId w:val="4"/>
  </w:num>
  <w:num w:numId="37">
    <w:abstractNumId w:val="1"/>
  </w:num>
  <w:num w:numId="38">
    <w:abstractNumId w:val="28"/>
  </w:num>
  <w:num w:numId="3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3"/>
  </w:num>
  <w:num w:numId="45">
    <w:abstractNumId w:val="37"/>
  </w:num>
  <w:num w:numId="46">
    <w:abstractNumId w:val="6"/>
  </w:num>
  <w:num w:numId="47">
    <w:abstractNumId w:val="42"/>
  </w:num>
  <w:num w:numId="48">
    <w:abstractNumId w:val="26"/>
  </w:num>
  <w:num w:numId="49">
    <w:abstractNumId w:val="17"/>
  </w:num>
  <w:num w:numId="50">
    <w:abstractNumId w:val="41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ACF"/>
    <w:rsid w:val="00000904"/>
    <w:rsid w:val="00000AA8"/>
    <w:rsid w:val="00002334"/>
    <w:rsid w:val="000047F9"/>
    <w:rsid w:val="00005268"/>
    <w:rsid w:val="000061F8"/>
    <w:rsid w:val="00006D6D"/>
    <w:rsid w:val="00007454"/>
    <w:rsid w:val="00007B4F"/>
    <w:rsid w:val="00007E80"/>
    <w:rsid w:val="0001066E"/>
    <w:rsid w:val="00010CE7"/>
    <w:rsid w:val="00011320"/>
    <w:rsid w:val="00011759"/>
    <w:rsid w:val="0002022A"/>
    <w:rsid w:val="00021BB8"/>
    <w:rsid w:val="00022311"/>
    <w:rsid w:val="00022B73"/>
    <w:rsid w:val="00022B7E"/>
    <w:rsid w:val="00026A54"/>
    <w:rsid w:val="00027875"/>
    <w:rsid w:val="00030A1C"/>
    <w:rsid w:val="00031FB5"/>
    <w:rsid w:val="00032137"/>
    <w:rsid w:val="000323EB"/>
    <w:rsid w:val="00032ECE"/>
    <w:rsid w:val="00033577"/>
    <w:rsid w:val="000345E0"/>
    <w:rsid w:val="000347CA"/>
    <w:rsid w:val="00034B21"/>
    <w:rsid w:val="00034C2A"/>
    <w:rsid w:val="0003591A"/>
    <w:rsid w:val="00040E78"/>
    <w:rsid w:val="00040EA0"/>
    <w:rsid w:val="0004670D"/>
    <w:rsid w:val="00046CEA"/>
    <w:rsid w:val="00050E70"/>
    <w:rsid w:val="0005316F"/>
    <w:rsid w:val="00054AD8"/>
    <w:rsid w:val="00057F3A"/>
    <w:rsid w:val="00064810"/>
    <w:rsid w:val="00065C50"/>
    <w:rsid w:val="000673B5"/>
    <w:rsid w:val="00070491"/>
    <w:rsid w:val="0007146B"/>
    <w:rsid w:val="00071859"/>
    <w:rsid w:val="00072088"/>
    <w:rsid w:val="00072940"/>
    <w:rsid w:val="00073EB7"/>
    <w:rsid w:val="00073FF9"/>
    <w:rsid w:val="00074305"/>
    <w:rsid w:val="00080063"/>
    <w:rsid w:val="0008191D"/>
    <w:rsid w:val="000849A8"/>
    <w:rsid w:val="00087114"/>
    <w:rsid w:val="00087859"/>
    <w:rsid w:val="00090A0D"/>
    <w:rsid w:val="00090D4D"/>
    <w:rsid w:val="000924C3"/>
    <w:rsid w:val="000928D3"/>
    <w:rsid w:val="00092953"/>
    <w:rsid w:val="00092E6C"/>
    <w:rsid w:val="00093056"/>
    <w:rsid w:val="000930AB"/>
    <w:rsid w:val="00093AE5"/>
    <w:rsid w:val="000943CB"/>
    <w:rsid w:val="00096009"/>
    <w:rsid w:val="000960C1"/>
    <w:rsid w:val="00097617"/>
    <w:rsid w:val="000A123F"/>
    <w:rsid w:val="000A18F0"/>
    <w:rsid w:val="000A63ED"/>
    <w:rsid w:val="000A7988"/>
    <w:rsid w:val="000A7A90"/>
    <w:rsid w:val="000B2369"/>
    <w:rsid w:val="000B5D92"/>
    <w:rsid w:val="000B70AD"/>
    <w:rsid w:val="000B73EB"/>
    <w:rsid w:val="000C00CF"/>
    <w:rsid w:val="000C1F66"/>
    <w:rsid w:val="000C3C74"/>
    <w:rsid w:val="000C470A"/>
    <w:rsid w:val="000C5DFB"/>
    <w:rsid w:val="000C6960"/>
    <w:rsid w:val="000D1C50"/>
    <w:rsid w:val="000D20B9"/>
    <w:rsid w:val="000D26B9"/>
    <w:rsid w:val="000D4488"/>
    <w:rsid w:val="000D4587"/>
    <w:rsid w:val="000D4758"/>
    <w:rsid w:val="000D5968"/>
    <w:rsid w:val="000D6DCD"/>
    <w:rsid w:val="000E3E29"/>
    <w:rsid w:val="000E4AEA"/>
    <w:rsid w:val="000E4D7D"/>
    <w:rsid w:val="000E518B"/>
    <w:rsid w:val="000E53CE"/>
    <w:rsid w:val="000F13FE"/>
    <w:rsid w:val="000F36A9"/>
    <w:rsid w:val="000F52DC"/>
    <w:rsid w:val="000F5924"/>
    <w:rsid w:val="000F5A5D"/>
    <w:rsid w:val="000F650B"/>
    <w:rsid w:val="000F6CDC"/>
    <w:rsid w:val="000F7FA0"/>
    <w:rsid w:val="00101CBC"/>
    <w:rsid w:val="001034CC"/>
    <w:rsid w:val="00103B7C"/>
    <w:rsid w:val="00104432"/>
    <w:rsid w:val="00104A00"/>
    <w:rsid w:val="00106AE6"/>
    <w:rsid w:val="0011134B"/>
    <w:rsid w:val="00111546"/>
    <w:rsid w:val="00112F50"/>
    <w:rsid w:val="00113AB8"/>
    <w:rsid w:val="00113B5E"/>
    <w:rsid w:val="00115188"/>
    <w:rsid w:val="00115B7D"/>
    <w:rsid w:val="00116C35"/>
    <w:rsid w:val="00116CF2"/>
    <w:rsid w:val="0012160C"/>
    <w:rsid w:val="00121CBA"/>
    <w:rsid w:val="001223E6"/>
    <w:rsid w:val="001223FE"/>
    <w:rsid w:val="001233E8"/>
    <w:rsid w:val="00124D6E"/>
    <w:rsid w:val="00125D7D"/>
    <w:rsid w:val="00126834"/>
    <w:rsid w:val="00126F72"/>
    <w:rsid w:val="00127766"/>
    <w:rsid w:val="0012777D"/>
    <w:rsid w:val="001278C6"/>
    <w:rsid w:val="00127AD8"/>
    <w:rsid w:val="00130123"/>
    <w:rsid w:val="00130A49"/>
    <w:rsid w:val="0013117E"/>
    <w:rsid w:val="0013462B"/>
    <w:rsid w:val="00135A02"/>
    <w:rsid w:val="00136841"/>
    <w:rsid w:val="0013795E"/>
    <w:rsid w:val="001401CD"/>
    <w:rsid w:val="00140BB8"/>
    <w:rsid w:val="00142E13"/>
    <w:rsid w:val="0014385D"/>
    <w:rsid w:val="00144066"/>
    <w:rsid w:val="001443B8"/>
    <w:rsid w:val="001467C0"/>
    <w:rsid w:val="00150F5B"/>
    <w:rsid w:val="00151468"/>
    <w:rsid w:val="00151494"/>
    <w:rsid w:val="0015247E"/>
    <w:rsid w:val="001525A2"/>
    <w:rsid w:val="0015261D"/>
    <w:rsid w:val="001527E0"/>
    <w:rsid w:val="00153412"/>
    <w:rsid w:val="00154B34"/>
    <w:rsid w:val="00156CFC"/>
    <w:rsid w:val="0015798C"/>
    <w:rsid w:val="00160A28"/>
    <w:rsid w:val="00160DF3"/>
    <w:rsid w:val="0016369C"/>
    <w:rsid w:val="00164565"/>
    <w:rsid w:val="001701DE"/>
    <w:rsid w:val="001704FB"/>
    <w:rsid w:val="001710E7"/>
    <w:rsid w:val="001718AE"/>
    <w:rsid w:val="00174C61"/>
    <w:rsid w:val="00174E5F"/>
    <w:rsid w:val="001763CD"/>
    <w:rsid w:val="0017664F"/>
    <w:rsid w:val="00177A21"/>
    <w:rsid w:val="00183358"/>
    <w:rsid w:val="00183D79"/>
    <w:rsid w:val="0018415A"/>
    <w:rsid w:val="00185148"/>
    <w:rsid w:val="001856BA"/>
    <w:rsid w:val="001866CB"/>
    <w:rsid w:val="001873A6"/>
    <w:rsid w:val="0019071C"/>
    <w:rsid w:val="00195966"/>
    <w:rsid w:val="0019642D"/>
    <w:rsid w:val="00196AB4"/>
    <w:rsid w:val="001A192A"/>
    <w:rsid w:val="001A19FD"/>
    <w:rsid w:val="001A1A16"/>
    <w:rsid w:val="001A2344"/>
    <w:rsid w:val="001A4150"/>
    <w:rsid w:val="001A4DB4"/>
    <w:rsid w:val="001A5517"/>
    <w:rsid w:val="001A58C5"/>
    <w:rsid w:val="001A6043"/>
    <w:rsid w:val="001A78E4"/>
    <w:rsid w:val="001B1B6D"/>
    <w:rsid w:val="001B1E45"/>
    <w:rsid w:val="001B630A"/>
    <w:rsid w:val="001C03B0"/>
    <w:rsid w:val="001C32E9"/>
    <w:rsid w:val="001C3DC4"/>
    <w:rsid w:val="001C439F"/>
    <w:rsid w:val="001C4B99"/>
    <w:rsid w:val="001C4DFD"/>
    <w:rsid w:val="001C5A47"/>
    <w:rsid w:val="001C6D83"/>
    <w:rsid w:val="001D0242"/>
    <w:rsid w:val="001D0651"/>
    <w:rsid w:val="001D3039"/>
    <w:rsid w:val="001D5966"/>
    <w:rsid w:val="001D5BBA"/>
    <w:rsid w:val="001D7219"/>
    <w:rsid w:val="001E29F8"/>
    <w:rsid w:val="001E7956"/>
    <w:rsid w:val="001F1E25"/>
    <w:rsid w:val="001F2101"/>
    <w:rsid w:val="001F24FD"/>
    <w:rsid w:val="001F309E"/>
    <w:rsid w:val="001F420F"/>
    <w:rsid w:val="001F489D"/>
    <w:rsid w:val="001F6E5A"/>
    <w:rsid w:val="001F7AEE"/>
    <w:rsid w:val="00200047"/>
    <w:rsid w:val="00200D35"/>
    <w:rsid w:val="00201387"/>
    <w:rsid w:val="00202B93"/>
    <w:rsid w:val="00202DAD"/>
    <w:rsid w:val="00202DF1"/>
    <w:rsid w:val="00204F07"/>
    <w:rsid w:val="00205404"/>
    <w:rsid w:val="00207416"/>
    <w:rsid w:val="002076FA"/>
    <w:rsid w:val="00207FF4"/>
    <w:rsid w:val="00211C74"/>
    <w:rsid w:val="00215AC6"/>
    <w:rsid w:val="00216025"/>
    <w:rsid w:val="00220775"/>
    <w:rsid w:val="002217B0"/>
    <w:rsid w:val="002221ED"/>
    <w:rsid w:val="0022237A"/>
    <w:rsid w:val="00222AFE"/>
    <w:rsid w:val="00222FD0"/>
    <w:rsid w:val="0022376E"/>
    <w:rsid w:val="00223D58"/>
    <w:rsid w:val="002242A0"/>
    <w:rsid w:val="0022479E"/>
    <w:rsid w:val="002253A6"/>
    <w:rsid w:val="00225942"/>
    <w:rsid w:val="00226535"/>
    <w:rsid w:val="00227207"/>
    <w:rsid w:val="00227348"/>
    <w:rsid w:val="002301B1"/>
    <w:rsid w:val="00231831"/>
    <w:rsid w:val="00232D6D"/>
    <w:rsid w:val="00233538"/>
    <w:rsid w:val="00233954"/>
    <w:rsid w:val="00234775"/>
    <w:rsid w:val="00234A81"/>
    <w:rsid w:val="002359F7"/>
    <w:rsid w:val="00236F50"/>
    <w:rsid w:val="00240751"/>
    <w:rsid w:val="002439D3"/>
    <w:rsid w:val="00244A30"/>
    <w:rsid w:val="0024699C"/>
    <w:rsid w:val="002477E2"/>
    <w:rsid w:val="00247A37"/>
    <w:rsid w:val="002514C3"/>
    <w:rsid w:val="00251B8A"/>
    <w:rsid w:val="00252D6E"/>
    <w:rsid w:val="002611DC"/>
    <w:rsid w:val="002614DE"/>
    <w:rsid w:val="00264637"/>
    <w:rsid w:val="002659BB"/>
    <w:rsid w:val="0026663C"/>
    <w:rsid w:val="00266795"/>
    <w:rsid w:val="00266F98"/>
    <w:rsid w:val="00267805"/>
    <w:rsid w:val="00267E8E"/>
    <w:rsid w:val="00271282"/>
    <w:rsid w:val="002722CC"/>
    <w:rsid w:val="002739A1"/>
    <w:rsid w:val="00275D82"/>
    <w:rsid w:val="002767DE"/>
    <w:rsid w:val="00276D0B"/>
    <w:rsid w:val="00281BEA"/>
    <w:rsid w:val="002828B9"/>
    <w:rsid w:val="002832B5"/>
    <w:rsid w:val="00283820"/>
    <w:rsid w:val="002849C9"/>
    <w:rsid w:val="00284ED0"/>
    <w:rsid w:val="002854C7"/>
    <w:rsid w:val="00285D55"/>
    <w:rsid w:val="00286387"/>
    <w:rsid w:val="0028702D"/>
    <w:rsid w:val="002870C3"/>
    <w:rsid w:val="002909B7"/>
    <w:rsid w:val="00290D06"/>
    <w:rsid w:val="00290D28"/>
    <w:rsid w:val="002911C9"/>
    <w:rsid w:val="002927B7"/>
    <w:rsid w:val="00292856"/>
    <w:rsid w:val="0029594F"/>
    <w:rsid w:val="00297C1E"/>
    <w:rsid w:val="002A04D8"/>
    <w:rsid w:val="002A0588"/>
    <w:rsid w:val="002A0AE5"/>
    <w:rsid w:val="002A26B7"/>
    <w:rsid w:val="002A68CD"/>
    <w:rsid w:val="002A6E99"/>
    <w:rsid w:val="002A6F0C"/>
    <w:rsid w:val="002B1EFF"/>
    <w:rsid w:val="002B206B"/>
    <w:rsid w:val="002B3E6F"/>
    <w:rsid w:val="002B41C5"/>
    <w:rsid w:val="002B4280"/>
    <w:rsid w:val="002B4D12"/>
    <w:rsid w:val="002B5DEF"/>
    <w:rsid w:val="002B624D"/>
    <w:rsid w:val="002B7A36"/>
    <w:rsid w:val="002C07A2"/>
    <w:rsid w:val="002C2210"/>
    <w:rsid w:val="002C4803"/>
    <w:rsid w:val="002C764E"/>
    <w:rsid w:val="002C7CCD"/>
    <w:rsid w:val="002D2505"/>
    <w:rsid w:val="002D4BC7"/>
    <w:rsid w:val="002D6E71"/>
    <w:rsid w:val="002D7857"/>
    <w:rsid w:val="002E1640"/>
    <w:rsid w:val="002E20CD"/>
    <w:rsid w:val="002E3D41"/>
    <w:rsid w:val="002E48BE"/>
    <w:rsid w:val="002E4970"/>
    <w:rsid w:val="002E5B20"/>
    <w:rsid w:val="002E6BB0"/>
    <w:rsid w:val="002E7992"/>
    <w:rsid w:val="002F03E2"/>
    <w:rsid w:val="002F0B6E"/>
    <w:rsid w:val="002F556B"/>
    <w:rsid w:val="002F638E"/>
    <w:rsid w:val="002F6A1E"/>
    <w:rsid w:val="00302287"/>
    <w:rsid w:val="0030652C"/>
    <w:rsid w:val="00311239"/>
    <w:rsid w:val="0031215E"/>
    <w:rsid w:val="003129A3"/>
    <w:rsid w:val="00313025"/>
    <w:rsid w:val="00316769"/>
    <w:rsid w:val="00316C81"/>
    <w:rsid w:val="00316F2D"/>
    <w:rsid w:val="0031777A"/>
    <w:rsid w:val="00317DE5"/>
    <w:rsid w:val="003207B4"/>
    <w:rsid w:val="00320AC6"/>
    <w:rsid w:val="00322255"/>
    <w:rsid w:val="0032321E"/>
    <w:rsid w:val="00323D00"/>
    <w:rsid w:val="00325B75"/>
    <w:rsid w:val="00327654"/>
    <w:rsid w:val="003305D5"/>
    <w:rsid w:val="0033109C"/>
    <w:rsid w:val="003317BE"/>
    <w:rsid w:val="00332F8E"/>
    <w:rsid w:val="00335033"/>
    <w:rsid w:val="00341210"/>
    <w:rsid w:val="00341514"/>
    <w:rsid w:val="00341C8C"/>
    <w:rsid w:val="003427FE"/>
    <w:rsid w:val="0034315B"/>
    <w:rsid w:val="003465DA"/>
    <w:rsid w:val="00350122"/>
    <w:rsid w:val="003506C9"/>
    <w:rsid w:val="0035258F"/>
    <w:rsid w:val="00352B05"/>
    <w:rsid w:val="003534BD"/>
    <w:rsid w:val="00355106"/>
    <w:rsid w:val="00355211"/>
    <w:rsid w:val="00356E1C"/>
    <w:rsid w:val="00357B7D"/>
    <w:rsid w:val="0036022B"/>
    <w:rsid w:val="00360232"/>
    <w:rsid w:val="00361092"/>
    <w:rsid w:val="00361D56"/>
    <w:rsid w:val="0036564A"/>
    <w:rsid w:val="00366B72"/>
    <w:rsid w:val="00371806"/>
    <w:rsid w:val="003731FD"/>
    <w:rsid w:val="00373336"/>
    <w:rsid w:val="00373AF9"/>
    <w:rsid w:val="00377CE0"/>
    <w:rsid w:val="0038163C"/>
    <w:rsid w:val="00381EF2"/>
    <w:rsid w:val="0038237B"/>
    <w:rsid w:val="0038240D"/>
    <w:rsid w:val="0038275D"/>
    <w:rsid w:val="00384C2A"/>
    <w:rsid w:val="003854DB"/>
    <w:rsid w:val="00385891"/>
    <w:rsid w:val="00385C85"/>
    <w:rsid w:val="00387023"/>
    <w:rsid w:val="00387171"/>
    <w:rsid w:val="00393AC1"/>
    <w:rsid w:val="003943B8"/>
    <w:rsid w:val="00394DC7"/>
    <w:rsid w:val="003961E7"/>
    <w:rsid w:val="00396A4B"/>
    <w:rsid w:val="003A0008"/>
    <w:rsid w:val="003A2643"/>
    <w:rsid w:val="003A40C2"/>
    <w:rsid w:val="003A4181"/>
    <w:rsid w:val="003A50BF"/>
    <w:rsid w:val="003A5A35"/>
    <w:rsid w:val="003A6B32"/>
    <w:rsid w:val="003B0E90"/>
    <w:rsid w:val="003B124F"/>
    <w:rsid w:val="003B1C99"/>
    <w:rsid w:val="003B210E"/>
    <w:rsid w:val="003B4ACE"/>
    <w:rsid w:val="003B56EF"/>
    <w:rsid w:val="003B7763"/>
    <w:rsid w:val="003C1106"/>
    <w:rsid w:val="003C27FD"/>
    <w:rsid w:val="003C2C26"/>
    <w:rsid w:val="003C3AE2"/>
    <w:rsid w:val="003C4159"/>
    <w:rsid w:val="003C6365"/>
    <w:rsid w:val="003C66FF"/>
    <w:rsid w:val="003C7430"/>
    <w:rsid w:val="003C7E86"/>
    <w:rsid w:val="003D06D0"/>
    <w:rsid w:val="003D2A34"/>
    <w:rsid w:val="003D2D38"/>
    <w:rsid w:val="003D312E"/>
    <w:rsid w:val="003D3529"/>
    <w:rsid w:val="003D3631"/>
    <w:rsid w:val="003D3EF4"/>
    <w:rsid w:val="003D4085"/>
    <w:rsid w:val="003D58B1"/>
    <w:rsid w:val="003D5FF1"/>
    <w:rsid w:val="003D62DB"/>
    <w:rsid w:val="003E13A7"/>
    <w:rsid w:val="003E7B03"/>
    <w:rsid w:val="003F06E8"/>
    <w:rsid w:val="003F0C88"/>
    <w:rsid w:val="003F2E01"/>
    <w:rsid w:val="003F63A0"/>
    <w:rsid w:val="003F6B9C"/>
    <w:rsid w:val="003F6EE2"/>
    <w:rsid w:val="004001DE"/>
    <w:rsid w:val="00401517"/>
    <w:rsid w:val="00401E86"/>
    <w:rsid w:val="00401E90"/>
    <w:rsid w:val="00402CD8"/>
    <w:rsid w:val="004031FD"/>
    <w:rsid w:val="00404737"/>
    <w:rsid w:val="00404C0D"/>
    <w:rsid w:val="00404DE0"/>
    <w:rsid w:val="004056FF"/>
    <w:rsid w:val="004063D9"/>
    <w:rsid w:val="00406C0C"/>
    <w:rsid w:val="00406F15"/>
    <w:rsid w:val="0041009B"/>
    <w:rsid w:val="00411C62"/>
    <w:rsid w:val="0041210D"/>
    <w:rsid w:val="00413058"/>
    <w:rsid w:val="00413218"/>
    <w:rsid w:val="00414D81"/>
    <w:rsid w:val="0041672A"/>
    <w:rsid w:val="00416B3E"/>
    <w:rsid w:val="004210B8"/>
    <w:rsid w:val="0042296C"/>
    <w:rsid w:val="00423D4E"/>
    <w:rsid w:val="00424AE2"/>
    <w:rsid w:val="00425938"/>
    <w:rsid w:val="00426FF4"/>
    <w:rsid w:val="0042741C"/>
    <w:rsid w:val="00427553"/>
    <w:rsid w:val="004331E5"/>
    <w:rsid w:val="004334FF"/>
    <w:rsid w:val="004344C6"/>
    <w:rsid w:val="0044048B"/>
    <w:rsid w:val="004409EB"/>
    <w:rsid w:val="00442351"/>
    <w:rsid w:val="00442D67"/>
    <w:rsid w:val="00443325"/>
    <w:rsid w:val="00443BED"/>
    <w:rsid w:val="00444038"/>
    <w:rsid w:val="0044783C"/>
    <w:rsid w:val="00450A12"/>
    <w:rsid w:val="00451A22"/>
    <w:rsid w:val="00453E2A"/>
    <w:rsid w:val="00453E79"/>
    <w:rsid w:val="00455A94"/>
    <w:rsid w:val="004576E2"/>
    <w:rsid w:val="00460653"/>
    <w:rsid w:val="00461DAC"/>
    <w:rsid w:val="00464994"/>
    <w:rsid w:val="00464A19"/>
    <w:rsid w:val="00467A64"/>
    <w:rsid w:val="004702B5"/>
    <w:rsid w:val="0047776F"/>
    <w:rsid w:val="00477FD2"/>
    <w:rsid w:val="00482E77"/>
    <w:rsid w:val="00483C4C"/>
    <w:rsid w:val="00484113"/>
    <w:rsid w:val="004856C0"/>
    <w:rsid w:val="00491A8B"/>
    <w:rsid w:val="004967CB"/>
    <w:rsid w:val="00496AFA"/>
    <w:rsid w:val="004A1C90"/>
    <w:rsid w:val="004A2D32"/>
    <w:rsid w:val="004A463F"/>
    <w:rsid w:val="004A4AF2"/>
    <w:rsid w:val="004A4CB4"/>
    <w:rsid w:val="004A582E"/>
    <w:rsid w:val="004A5F0C"/>
    <w:rsid w:val="004A69C2"/>
    <w:rsid w:val="004A7FEE"/>
    <w:rsid w:val="004B0051"/>
    <w:rsid w:val="004B097F"/>
    <w:rsid w:val="004B0F2F"/>
    <w:rsid w:val="004B16DD"/>
    <w:rsid w:val="004B349A"/>
    <w:rsid w:val="004B36EF"/>
    <w:rsid w:val="004B3BFB"/>
    <w:rsid w:val="004C12F5"/>
    <w:rsid w:val="004C23A8"/>
    <w:rsid w:val="004C30A2"/>
    <w:rsid w:val="004C499F"/>
    <w:rsid w:val="004C59A0"/>
    <w:rsid w:val="004C7DFB"/>
    <w:rsid w:val="004D0DD1"/>
    <w:rsid w:val="004D2738"/>
    <w:rsid w:val="004D3522"/>
    <w:rsid w:val="004D3D43"/>
    <w:rsid w:val="004D4433"/>
    <w:rsid w:val="004D4673"/>
    <w:rsid w:val="004D49FA"/>
    <w:rsid w:val="004D511B"/>
    <w:rsid w:val="004D6702"/>
    <w:rsid w:val="004D6DBE"/>
    <w:rsid w:val="004D7107"/>
    <w:rsid w:val="004D7C86"/>
    <w:rsid w:val="004E1B4E"/>
    <w:rsid w:val="004E25FB"/>
    <w:rsid w:val="004E4A66"/>
    <w:rsid w:val="004E5EBB"/>
    <w:rsid w:val="004E625D"/>
    <w:rsid w:val="004F0C98"/>
    <w:rsid w:val="004F77F1"/>
    <w:rsid w:val="004F7F09"/>
    <w:rsid w:val="004F7FF9"/>
    <w:rsid w:val="005005A8"/>
    <w:rsid w:val="00502EFF"/>
    <w:rsid w:val="00507348"/>
    <w:rsid w:val="005076B6"/>
    <w:rsid w:val="005113AD"/>
    <w:rsid w:val="005124FD"/>
    <w:rsid w:val="0051370B"/>
    <w:rsid w:val="005139AA"/>
    <w:rsid w:val="005157B4"/>
    <w:rsid w:val="00516840"/>
    <w:rsid w:val="00516A3C"/>
    <w:rsid w:val="005212EA"/>
    <w:rsid w:val="005229B2"/>
    <w:rsid w:val="00522B45"/>
    <w:rsid w:val="00523447"/>
    <w:rsid w:val="00530124"/>
    <w:rsid w:val="005309C1"/>
    <w:rsid w:val="0053238B"/>
    <w:rsid w:val="00532A46"/>
    <w:rsid w:val="00536403"/>
    <w:rsid w:val="00537904"/>
    <w:rsid w:val="00541DCC"/>
    <w:rsid w:val="00543226"/>
    <w:rsid w:val="005459A4"/>
    <w:rsid w:val="00546E60"/>
    <w:rsid w:val="00551783"/>
    <w:rsid w:val="00551CEC"/>
    <w:rsid w:val="00554549"/>
    <w:rsid w:val="00554651"/>
    <w:rsid w:val="00556DDC"/>
    <w:rsid w:val="005605BF"/>
    <w:rsid w:val="00560712"/>
    <w:rsid w:val="00561A1F"/>
    <w:rsid w:val="0056297D"/>
    <w:rsid w:val="00563A9C"/>
    <w:rsid w:val="00563E78"/>
    <w:rsid w:val="00564463"/>
    <w:rsid w:val="00567156"/>
    <w:rsid w:val="00570670"/>
    <w:rsid w:val="0057329B"/>
    <w:rsid w:val="005805E6"/>
    <w:rsid w:val="00580D91"/>
    <w:rsid w:val="005827D9"/>
    <w:rsid w:val="00582ECA"/>
    <w:rsid w:val="00584ACB"/>
    <w:rsid w:val="00585937"/>
    <w:rsid w:val="00590C16"/>
    <w:rsid w:val="00590EDE"/>
    <w:rsid w:val="00590F43"/>
    <w:rsid w:val="00592775"/>
    <w:rsid w:val="00593D34"/>
    <w:rsid w:val="005970D4"/>
    <w:rsid w:val="00597903"/>
    <w:rsid w:val="005A14A0"/>
    <w:rsid w:val="005A51B4"/>
    <w:rsid w:val="005A51E2"/>
    <w:rsid w:val="005A5532"/>
    <w:rsid w:val="005A6CBF"/>
    <w:rsid w:val="005A7769"/>
    <w:rsid w:val="005A7A29"/>
    <w:rsid w:val="005A7F85"/>
    <w:rsid w:val="005B0318"/>
    <w:rsid w:val="005B0E74"/>
    <w:rsid w:val="005B10F8"/>
    <w:rsid w:val="005B235E"/>
    <w:rsid w:val="005B24DA"/>
    <w:rsid w:val="005B263A"/>
    <w:rsid w:val="005B2917"/>
    <w:rsid w:val="005B3BAD"/>
    <w:rsid w:val="005B4853"/>
    <w:rsid w:val="005B666D"/>
    <w:rsid w:val="005B7743"/>
    <w:rsid w:val="005C0219"/>
    <w:rsid w:val="005C2167"/>
    <w:rsid w:val="005C2F44"/>
    <w:rsid w:val="005C3D95"/>
    <w:rsid w:val="005C6BF4"/>
    <w:rsid w:val="005C7076"/>
    <w:rsid w:val="005C7A97"/>
    <w:rsid w:val="005D0C3F"/>
    <w:rsid w:val="005D3D45"/>
    <w:rsid w:val="005D44CE"/>
    <w:rsid w:val="005D4B79"/>
    <w:rsid w:val="005D5589"/>
    <w:rsid w:val="005D5702"/>
    <w:rsid w:val="005D5FE4"/>
    <w:rsid w:val="005D672E"/>
    <w:rsid w:val="005D708F"/>
    <w:rsid w:val="005E1BB7"/>
    <w:rsid w:val="005E3355"/>
    <w:rsid w:val="005E5325"/>
    <w:rsid w:val="005E57E4"/>
    <w:rsid w:val="005E58E6"/>
    <w:rsid w:val="005E5A05"/>
    <w:rsid w:val="005E6B4A"/>
    <w:rsid w:val="005E7C99"/>
    <w:rsid w:val="005E7DEA"/>
    <w:rsid w:val="005F0C11"/>
    <w:rsid w:val="005F0DE9"/>
    <w:rsid w:val="005F1533"/>
    <w:rsid w:val="005F6807"/>
    <w:rsid w:val="0060057B"/>
    <w:rsid w:val="00600941"/>
    <w:rsid w:val="006009B2"/>
    <w:rsid w:val="0060188C"/>
    <w:rsid w:val="00601B8F"/>
    <w:rsid w:val="006021CD"/>
    <w:rsid w:val="00602562"/>
    <w:rsid w:val="00602F2C"/>
    <w:rsid w:val="00603207"/>
    <w:rsid w:val="00603AB4"/>
    <w:rsid w:val="0060472D"/>
    <w:rsid w:val="0060606F"/>
    <w:rsid w:val="006104BA"/>
    <w:rsid w:val="00610A69"/>
    <w:rsid w:val="00612081"/>
    <w:rsid w:val="00612F38"/>
    <w:rsid w:val="006155E4"/>
    <w:rsid w:val="00615E49"/>
    <w:rsid w:val="00616B71"/>
    <w:rsid w:val="00616BC3"/>
    <w:rsid w:val="00621CDF"/>
    <w:rsid w:val="00621D5A"/>
    <w:rsid w:val="0062254A"/>
    <w:rsid w:val="006234C1"/>
    <w:rsid w:val="0062391F"/>
    <w:rsid w:val="00624F6F"/>
    <w:rsid w:val="00625FC5"/>
    <w:rsid w:val="00627939"/>
    <w:rsid w:val="00627CE2"/>
    <w:rsid w:val="00627D01"/>
    <w:rsid w:val="00631A2C"/>
    <w:rsid w:val="00632D64"/>
    <w:rsid w:val="00633782"/>
    <w:rsid w:val="00634A31"/>
    <w:rsid w:val="00634DB7"/>
    <w:rsid w:val="0063773E"/>
    <w:rsid w:val="00641038"/>
    <w:rsid w:val="006419E0"/>
    <w:rsid w:val="0064384B"/>
    <w:rsid w:val="00643A6E"/>
    <w:rsid w:val="006442C1"/>
    <w:rsid w:val="00647E26"/>
    <w:rsid w:val="0065033C"/>
    <w:rsid w:val="006504AB"/>
    <w:rsid w:val="00650958"/>
    <w:rsid w:val="00650E1C"/>
    <w:rsid w:val="006514A0"/>
    <w:rsid w:val="00651EB9"/>
    <w:rsid w:val="006526E7"/>
    <w:rsid w:val="006537B3"/>
    <w:rsid w:val="00653E70"/>
    <w:rsid w:val="00657833"/>
    <w:rsid w:val="006620F8"/>
    <w:rsid w:val="006636C7"/>
    <w:rsid w:val="006638BF"/>
    <w:rsid w:val="00666A9B"/>
    <w:rsid w:val="00667B1F"/>
    <w:rsid w:val="00667C91"/>
    <w:rsid w:val="00673164"/>
    <w:rsid w:val="0067392B"/>
    <w:rsid w:val="00674E63"/>
    <w:rsid w:val="006755A1"/>
    <w:rsid w:val="0067769C"/>
    <w:rsid w:val="00680AC9"/>
    <w:rsid w:val="006819B2"/>
    <w:rsid w:val="0068226E"/>
    <w:rsid w:val="00684D44"/>
    <w:rsid w:val="006901DE"/>
    <w:rsid w:val="006904AB"/>
    <w:rsid w:val="006911D3"/>
    <w:rsid w:val="00694A09"/>
    <w:rsid w:val="00694C64"/>
    <w:rsid w:val="00694C7B"/>
    <w:rsid w:val="00694E99"/>
    <w:rsid w:val="0069507C"/>
    <w:rsid w:val="006957AA"/>
    <w:rsid w:val="00696992"/>
    <w:rsid w:val="006A0B61"/>
    <w:rsid w:val="006A13D0"/>
    <w:rsid w:val="006A1B4F"/>
    <w:rsid w:val="006A4F83"/>
    <w:rsid w:val="006A5054"/>
    <w:rsid w:val="006A6FDA"/>
    <w:rsid w:val="006A7C1C"/>
    <w:rsid w:val="006A7DEC"/>
    <w:rsid w:val="006B014B"/>
    <w:rsid w:val="006B1C7D"/>
    <w:rsid w:val="006B2729"/>
    <w:rsid w:val="006B38DA"/>
    <w:rsid w:val="006B515C"/>
    <w:rsid w:val="006B6003"/>
    <w:rsid w:val="006B6292"/>
    <w:rsid w:val="006B79CE"/>
    <w:rsid w:val="006C018D"/>
    <w:rsid w:val="006C23EA"/>
    <w:rsid w:val="006C2551"/>
    <w:rsid w:val="006C2676"/>
    <w:rsid w:val="006C34D7"/>
    <w:rsid w:val="006C36CF"/>
    <w:rsid w:val="006C3DC3"/>
    <w:rsid w:val="006C4407"/>
    <w:rsid w:val="006C492E"/>
    <w:rsid w:val="006C4C0E"/>
    <w:rsid w:val="006C60AD"/>
    <w:rsid w:val="006C7008"/>
    <w:rsid w:val="006C7F79"/>
    <w:rsid w:val="006D10BA"/>
    <w:rsid w:val="006D18BA"/>
    <w:rsid w:val="006D20F4"/>
    <w:rsid w:val="006D2A20"/>
    <w:rsid w:val="006D4EE2"/>
    <w:rsid w:val="006D4F02"/>
    <w:rsid w:val="006D63A4"/>
    <w:rsid w:val="006D6D11"/>
    <w:rsid w:val="006D7C85"/>
    <w:rsid w:val="006D7CD2"/>
    <w:rsid w:val="006E0602"/>
    <w:rsid w:val="006E0F40"/>
    <w:rsid w:val="006E301C"/>
    <w:rsid w:val="006E3A91"/>
    <w:rsid w:val="006E45E3"/>
    <w:rsid w:val="006E53E5"/>
    <w:rsid w:val="006E67CA"/>
    <w:rsid w:val="006F0166"/>
    <w:rsid w:val="006F164C"/>
    <w:rsid w:val="006F24A8"/>
    <w:rsid w:val="006F2895"/>
    <w:rsid w:val="006F3B8E"/>
    <w:rsid w:val="006F4A02"/>
    <w:rsid w:val="006F4DC3"/>
    <w:rsid w:val="007001BE"/>
    <w:rsid w:val="00700318"/>
    <w:rsid w:val="00702D98"/>
    <w:rsid w:val="007041C8"/>
    <w:rsid w:val="00706AD6"/>
    <w:rsid w:val="00707585"/>
    <w:rsid w:val="007075E8"/>
    <w:rsid w:val="00711A07"/>
    <w:rsid w:val="00712E40"/>
    <w:rsid w:val="00715C8A"/>
    <w:rsid w:val="007167E4"/>
    <w:rsid w:val="00716AC6"/>
    <w:rsid w:val="00717B6E"/>
    <w:rsid w:val="007208DC"/>
    <w:rsid w:val="00720E8D"/>
    <w:rsid w:val="00721653"/>
    <w:rsid w:val="00721A9A"/>
    <w:rsid w:val="00721BB5"/>
    <w:rsid w:val="007230BF"/>
    <w:rsid w:val="00723613"/>
    <w:rsid w:val="007252D3"/>
    <w:rsid w:val="0072565E"/>
    <w:rsid w:val="007316BD"/>
    <w:rsid w:val="007323B6"/>
    <w:rsid w:val="00734AAD"/>
    <w:rsid w:val="00736134"/>
    <w:rsid w:val="00736B8F"/>
    <w:rsid w:val="00737322"/>
    <w:rsid w:val="00740BE4"/>
    <w:rsid w:val="00744C5B"/>
    <w:rsid w:val="0074736A"/>
    <w:rsid w:val="0075322C"/>
    <w:rsid w:val="00753976"/>
    <w:rsid w:val="0075524C"/>
    <w:rsid w:val="007554AE"/>
    <w:rsid w:val="0075550B"/>
    <w:rsid w:val="00755D56"/>
    <w:rsid w:val="00760F7F"/>
    <w:rsid w:val="00761938"/>
    <w:rsid w:val="00761F11"/>
    <w:rsid w:val="00761F51"/>
    <w:rsid w:val="00762C15"/>
    <w:rsid w:val="00762C66"/>
    <w:rsid w:val="00764172"/>
    <w:rsid w:val="00765423"/>
    <w:rsid w:val="00765605"/>
    <w:rsid w:val="0077101F"/>
    <w:rsid w:val="007721DB"/>
    <w:rsid w:val="00772553"/>
    <w:rsid w:val="0077336C"/>
    <w:rsid w:val="00773FE9"/>
    <w:rsid w:val="007747EC"/>
    <w:rsid w:val="00774881"/>
    <w:rsid w:val="007759CB"/>
    <w:rsid w:val="0077604C"/>
    <w:rsid w:val="00776ADB"/>
    <w:rsid w:val="00777538"/>
    <w:rsid w:val="00781336"/>
    <w:rsid w:val="00782201"/>
    <w:rsid w:val="0078220C"/>
    <w:rsid w:val="00785412"/>
    <w:rsid w:val="00785E49"/>
    <w:rsid w:val="00792182"/>
    <w:rsid w:val="0079357E"/>
    <w:rsid w:val="007939DD"/>
    <w:rsid w:val="0079540A"/>
    <w:rsid w:val="0079597E"/>
    <w:rsid w:val="007959BF"/>
    <w:rsid w:val="007A1DFA"/>
    <w:rsid w:val="007A2F41"/>
    <w:rsid w:val="007A3336"/>
    <w:rsid w:val="007A3B63"/>
    <w:rsid w:val="007A3EAB"/>
    <w:rsid w:val="007A410B"/>
    <w:rsid w:val="007A6D74"/>
    <w:rsid w:val="007A75D0"/>
    <w:rsid w:val="007B1E26"/>
    <w:rsid w:val="007B392A"/>
    <w:rsid w:val="007B53EA"/>
    <w:rsid w:val="007B66A1"/>
    <w:rsid w:val="007C193B"/>
    <w:rsid w:val="007C752D"/>
    <w:rsid w:val="007D2250"/>
    <w:rsid w:val="007D2982"/>
    <w:rsid w:val="007D5C2B"/>
    <w:rsid w:val="007D6899"/>
    <w:rsid w:val="007E146B"/>
    <w:rsid w:val="007E1C9E"/>
    <w:rsid w:val="007E20A2"/>
    <w:rsid w:val="007E229F"/>
    <w:rsid w:val="007E3AC8"/>
    <w:rsid w:val="007E3D0D"/>
    <w:rsid w:val="007E45A2"/>
    <w:rsid w:val="007E463D"/>
    <w:rsid w:val="007E533B"/>
    <w:rsid w:val="007E6990"/>
    <w:rsid w:val="007E709D"/>
    <w:rsid w:val="007E79C1"/>
    <w:rsid w:val="007F137E"/>
    <w:rsid w:val="007F38A0"/>
    <w:rsid w:val="007F3964"/>
    <w:rsid w:val="007F6835"/>
    <w:rsid w:val="007F6980"/>
    <w:rsid w:val="007F739F"/>
    <w:rsid w:val="007F7AF9"/>
    <w:rsid w:val="0080011C"/>
    <w:rsid w:val="00800D00"/>
    <w:rsid w:val="00800E7D"/>
    <w:rsid w:val="00801B00"/>
    <w:rsid w:val="00802287"/>
    <w:rsid w:val="00802558"/>
    <w:rsid w:val="00803E7E"/>
    <w:rsid w:val="0080433F"/>
    <w:rsid w:val="008050A6"/>
    <w:rsid w:val="00805514"/>
    <w:rsid w:val="00805531"/>
    <w:rsid w:val="008056B7"/>
    <w:rsid w:val="0080642E"/>
    <w:rsid w:val="00806E2B"/>
    <w:rsid w:val="00811CD9"/>
    <w:rsid w:val="00812A22"/>
    <w:rsid w:val="0081429B"/>
    <w:rsid w:val="00816026"/>
    <w:rsid w:val="00817031"/>
    <w:rsid w:val="00817E55"/>
    <w:rsid w:val="008202F4"/>
    <w:rsid w:val="00821779"/>
    <w:rsid w:val="008260DA"/>
    <w:rsid w:val="0082679F"/>
    <w:rsid w:val="0083019C"/>
    <w:rsid w:val="00835D86"/>
    <w:rsid w:val="008373B7"/>
    <w:rsid w:val="008374FB"/>
    <w:rsid w:val="00837672"/>
    <w:rsid w:val="00837D1C"/>
    <w:rsid w:val="00840073"/>
    <w:rsid w:val="00843F26"/>
    <w:rsid w:val="008449C1"/>
    <w:rsid w:val="00844D3D"/>
    <w:rsid w:val="00845320"/>
    <w:rsid w:val="0084605E"/>
    <w:rsid w:val="008506F1"/>
    <w:rsid w:val="00850DBC"/>
    <w:rsid w:val="00852228"/>
    <w:rsid w:val="00852DB5"/>
    <w:rsid w:val="00853139"/>
    <w:rsid w:val="008543AB"/>
    <w:rsid w:val="00854D4E"/>
    <w:rsid w:val="008612A7"/>
    <w:rsid w:val="00862010"/>
    <w:rsid w:val="00863AAB"/>
    <w:rsid w:val="00864A45"/>
    <w:rsid w:val="00864B75"/>
    <w:rsid w:val="0086547A"/>
    <w:rsid w:val="00867DA9"/>
    <w:rsid w:val="008726D2"/>
    <w:rsid w:val="00873EA6"/>
    <w:rsid w:val="00873EEA"/>
    <w:rsid w:val="00875CFC"/>
    <w:rsid w:val="00877B36"/>
    <w:rsid w:val="00881C9F"/>
    <w:rsid w:val="00881F14"/>
    <w:rsid w:val="00883577"/>
    <w:rsid w:val="00892692"/>
    <w:rsid w:val="00892A6D"/>
    <w:rsid w:val="00893327"/>
    <w:rsid w:val="0089355B"/>
    <w:rsid w:val="008944D9"/>
    <w:rsid w:val="0089513B"/>
    <w:rsid w:val="00895A89"/>
    <w:rsid w:val="00896119"/>
    <w:rsid w:val="008967F0"/>
    <w:rsid w:val="008A1F83"/>
    <w:rsid w:val="008A2F19"/>
    <w:rsid w:val="008A3177"/>
    <w:rsid w:val="008A42E8"/>
    <w:rsid w:val="008A54A7"/>
    <w:rsid w:val="008A613D"/>
    <w:rsid w:val="008A6462"/>
    <w:rsid w:val="008A652C"/>
    <w:rsid w:val="008A6911"/>
    <w:rsid w:val="008A6D49"/>
    <w:rsid w:val="008A718B"/>
    <w:rsid w:val="008B1484"/>
    <w:rsid w:val="008B330F"/>
    <w:rsid w:val="008B3387"/>
    <w:rsid w:val="008B5DA7"/>
    <w:rsid w:val="008B7CBD"/>
    <w:rsid w:val="008C0290"/>
    <w:rsid w:val="008C182E"/>
    <w:rsid w:val="008C1AE2"/>
    <w:rsid w:val="008C32C0"/>
    <w:rsid w:val="008D1439"/>
    <w:rsid w:val="008D1ADB"/>
    <w:rsid w:val="008D1DA6"/>
    <w:rsid w:val="008D1E68"/>
    <w:rsid w:val="008D2C5A"/>
    <w:rsid w:val="008D4C0D"/>
    <w:rsid w:val="008D52DF"/>
    <w:rsid w:val="008D59EE"/>
    <w:rsid w:val="008E005E"/>
    <w:rsid w:val="008E0651"/>
    <w:rsid w:val="008E1222"/>
    <w:rsid w:val="008E1D02"/>
    <w:rsid w:val="008E304B"/>
    <w:rsid w:val="008E394E"/>
    <w:rsid w:val="008E672B"/>
    <w:rsid w:val="008E7D0D"/>
    <w:rsid w:val="008E7F52"/>
    <w:rsid w:val="008F0E99"/>
    <w:rsid w:val="008F1D40"/>
    <w:rsid w:val="008F2FC3"/>
    <w:rsid w:val="008F30CF"/>
    <w:rsid w:val="008F42C5"/>
    <w:rsid w:val="008F467E"/>
    <w:rsid w:val="008F57D7"/>
    <w:rsid w:val="008F5C61"/>
    <w:rsid w:val="008F5E7D"/>
    <w:rsid w:val="00900A76"/>
    <w:rsid w:val="00905255"/>
    <w:rsid w:val="00905325"/>
    <w:rsid w:val="009056E5"/>
    <w:rsid w:val="00905A43"/>
    <w:rsid w:val="00905E0C"/>
    <w:rsid w:val="00907166"/>
    <w:rsid w:val="0091097A"/>
    <w:rsid w:val="0091166E"/>
    <w:rsid w:val="00911AC8"/>
    <w:rsid w:val="009157BF"/>
    <w:rsid w:val="00916065"/>
    <w:rsid w:val="009174E1"/>
    <w:rsid w:val="00920A78"/>
    <w:rsid w:val="00922793"/>
    <w:rsid w:val="00922F8A"/>
    <w:rsid w:val="00925DF7"/>
    <w:rsid w:val="00926CDF"/>
    <w:rsid w:val="00927F7D"/>
    <w:rsid w:val="00931029"/>
    <w:rsid w:val="009324DC"/>
    <w:rsid w:val="009337E1"/>
    <w:rsid w:val="009357DB"/>
    <w:rsid w:val="0093664D"/>
    <w:rsid w:val="00940CEC"/>
    <w:rsid w:val="0094296A"/>
    <w:rsid w:val="009429D7"/>
    <w:rsid w:val="00944AC5"/>
    <w:rsid w:val="00944E16"/>
    <w:rsid w:val="009451E2"/>
    <w:rsid w:val="009453D7"/>
    <w:rsid w:val="00945428"/>
    <w:rsid w:val="00945952"/>
    <w:rsid w:val="00946421"/>
    <w:rsid w:val="00946C34"/>
    <w:rsid w:val="0094716B"/>
    <w:rsid w:val="0094737E"/>
    <w:rsid w:val="0094758C"/>
    <w:rsid w:val="00950D18"/>
    <w:rsid w:val="009515DE"/>
    <w:rsid w:val="00952061"/>
    <w:rsid w:val="009530EF"/>
    <w:rsid w:val="009549F9"/>
    <w:rsid w:val="00955F6F"/>
    <w:rsid w:val="009561E1"/>
    <w:rsid w:val="00960B07"/>
    <w:rsid w:val="0096256E"/>
    <w:rsid w:val="009626BA"/>
    <w:rsid w:val="00962A3C"/>
    <w:rsid w:val="00962C56"/>
    <w:rsid w:val="00964783"/>
    <w:rsid w:val="00964B0B"/>
    <w:rsid w:val="009666F7"/>
    <w:rsid w:val="00966FD0"/>
    <w:rsid w:val="009700A7"/>
    <w:rsid w:val="0097083F"/>
    <w:rsid w:val="0097477A"/>
    <w:rsid w:val="009747EF"/>
    <w:rsid w:val="00974C17"/>
    <w:rsid w:val="00977FDF"/>
    <w:rsid w:val="00980A78"/>
    <w:rsid w:val="00980FD6"/>
    <w:rsid w:val="00981529"/>
    <w:rsid w:val="00981C6E"/>
    <w:rsid w:val="00983C29"/>
    <w:rsid w:val="00984FA2"/>
    <w:rsid w:val="00992766"/>
    <w:rsid w:val="0099381E"/>
    <w:rsid w:val="00993F1D"/>
    <w:rsid w:val="009947AD"/>
    <w:rsid w:val="009958BD"/>
    <w:rsid w:val="00995AF6"/>
    <w:rsid w:val="009960A5"/>
    <w:rsid w:val="0099678E"/>
    <w:rsid w:val="00997198"/>
    <w:rsid w:val="009A30BE"/>
    <w:rsid w:val="009A30D6"/>
    <w:rsid w:val="009A4744"/>
    <w:rsid w:val="009A4BCA"/>
    <w:rsid w:val="009A5F8A"/>
    <w:rsid w:val="009A6869"/>
    <w:rsid w:val="009A6B71"/>
    <w:rsid w:val="009A6EF9"/>
    <w:rsid w:val="009A7A2D"/>
    <w:rsid w:val="009A7C84"/>
    <w:rsid w:val="009B12EE"/>
    <w:rsid w:val="009B17F8"/>
    <w:rsid w:val="009B36B8"/>
    <w:rsid w:val="009B3F29"/>
    <w:rsid w:val="009B5D91"/>
    <w:rsid w:val="009C11B3"/>
    <w:rsid w:val="009C1485"/>
    <w:rsid w:val="009C148D"/>
    <w:rsid w:val="009C1502"/>
    <w:rsid w:val="009C2598"/>
    <w:rsid w:val="009C3007"/>
    <w:rsid w:val="009C3734"/>
    <w:rsid w:val="009C59B3"/>
    <w:rsid w:val="009C749C"/>
    <w:rsid w:val="009C7514"/>
    <w:rsid w:val="009C7694"/>
    <w:rsid w:val="009D032C"/>
    <w:rsid w:val="009D14A7"/>
    <w:rsid w:val="009D2EDE"/>
    <w:rsid w:val="009D3792"/>
    <w:rsid w:val="009D5213"/>
    <w:rsid w:val="009D5E99"/>
    <w:rsid w:val="009D62FF"/>
    <w:rsid w:val="009D665E"/>
    <w:rsid w:val="009E05C3"/>
    <w:rsid w:val="009E0F3F"/>
    <w:rsid w:val="009E2657"/>
    <w:rsid w:val="009E3C56"/>
    <w:rsid w:val="009E3D35"/>
    <w:rsid w:val="009E3F79"/>
    <w:rsid w:val="009E4204"/>
    <w:rsid w:val="009E719D"/>
    <w:rsid w:val="009E7663"/>
    <w:rsid w:val="009F0FE8"/>
    <w:rsid w:val="009F1716"/>
    <w:rsid w:val="009F1E2C"/>
    <w:rsid w:val="009F3CEA"/>
    <w:rsid w:val="009F5BE7"/>
    <w:rsid w:val="009F6B02"/>
    <w:rsid w:val="009F6CFB"/>
    <w:rsid w:val="009F7ECD"/>
    <w:rsid w:val="00A01179"/>
    <w:rsid w:val="00A01A87"/>
    <w:rsid w:val="00A05835"/>
    <w:rsid w:val="00A07B23"/>
    <w:rsid w:val="00A101F6"/>
    <w:rsid w:val="00A109E6"/>
    <w:rsid w:val="00A1178E"/>
    <w:rsid w:val="00A13EAE"/>
    <w:rsid w:val="00A14A10"/>
    <w:rsid w:val="00A14C96"/>
    <w:rsid w:val="00A156C0"/>
    <w:rsid w:val="00A16110"/>
    <w:rsid w:val="00A2070E"/>
    <w:rsid w:val="00A20ACF"/>
    <w:rsid w:val="00A20F20"/>
    <w:rsid w:val="00A21061"/>
    <w:rsid w:val="00A211F8"/>
    <w:rsid w:val="00A2140D"/>
    <w:rsid w:val="00A2269D"/>
    <w:rsid w:val="00A227F2"/>
    <w:rsid w:val="00A22FD3"/>
    <w:rsid w:val="00A25697"/>
    <w:rsid w:val="00A25985"/>
    <w:rsid w:val="00A26B23"/>
    <w:rsid w:val="00A30B00"/>
    <w:rsid w:val="00A3296C"/>
    <w:rsid w:val="00A33F25"/>
    <w:rsid w:val="00A366B8"/>
    <w:rsid w:val="00A3681E"/>
    <w:rsid w:val="00A42299"/>
    <w:rsid w:val="00A441E3"/>
    <w:rsid w:val="00A4474E"/>
    <w:rsid w:val="00A45123"/>
    <w:rsid w:val="00A50D0A"/>
    <w:rsid w:val="00A52736"/>
    <w:rsid w:val="00A527D3"/>
    <w:rsid w:val="00A53EBF"/>
    <w:rsid w:val="00A54239"/>
    <w:rsid w:val="00A55E28"/>
    <w:rsid w:val="00A56DD7"/>
    <w:rsid w:val="00A56E57"/>
    <w:rsid w:val="00A57290"/>
    <w:rsid w:val="00A60292"/>
    <w:rsid w:val="00A605FC"/>
    <w:rsid w:val="00A60BDD"/>
    <w:rsid w:val="00A61C31"/>
    <w:rsid w:val="00A66664"/>
    <w:rsid w:val="00A6700A"/>
    <w:rsid w:val="00A67C9F"/>
    <w:rsid w:val="00A67EEF"/>
    <w:rsid w:val="00A75527"/>
    <w:rsid w:val="00A75BAB"/>
    <w:rsid w:val="00A763EB"/>
    <w:rsid w:val="00A76B48"/>
    <w:rsid w:val="00A770B0"/>
    <w:rsid w:val="00A773B5"/>
    <w:rsid w:val="00A77463"/>
    <w:rsid w:val="00A77C4F"/>
    <w:rsid w:val="00A81267"/>
    <w:rsid w:val="00A84B21"/>
    <w:rsid w:val="00A85C06"/>
    <w:rsid w:val="00A875CF"/>
    <w:rsid w:val="00A90E01"/>
    <w:rsid w:val="00A91216"/>
    <w:rsid w:val="00A93011"/>
    <w:rsid w:val="00A946E0"/>
    <w:rsid w:val="00A953D2"/>
    <w:rsid w:val="00A96BD5"/>
    <w:rsid w:val="00AA1251"/>
    <w:rsid w:val="00AA1372"/>
    <w:rsid w:val="00AA3E12"/>
    <w:rsid w:val="00AA4C46"/>
    <w:rsid w:val="00AA633F"/>
    <w:rsid w:val="00AA698F"/>
    <w:rsid w:val="00AA712F"/>
    <w:rsid w:val="00AA7E9A"/>
    <w:rsid w:val="00AB1EC3"/>
    <w:rsid w:val="00AB6768"/>
    <w:rsid w:val="00AB7AE2"/>
    <w:rsid w:val="00AC1F5C"/>
    <w:rsid w:val="00AC4562"/>
    <w:rsid w:val="00AC4778"/>
    <w:rsid w:val="00AC7246"/>
    <w:rsid w:val="00AC78C9"/>
    <w:rsid w:val="00AC7CA8"/>
    <w:rsid w:val="00AC7DAC"/>
    <w:rsid w:val="00AD17E8"/>
    <w:rsid w:val="00AD32DD"/>
    <w:rsid w:val="00AD4A65"/>
    <w:rsid w:val="00AD62DE"/>
    <w:rsid w:val="00AD6DA1"/>
    <w:rsid w:val="00AD6DF5"/>
    <w:rsid w:val="00AE1523"/>
    <w:rsid w:val="00AE27C8"/>
    <w:rsid w:val="00AE3DA3"/>
    <w:rsid w:val="00AE6163"/>
    <w:rsid w:val="00AE7286"/>
    <w:rsid w:val="00AF036F"/>
    <w:rsid w:val="00AF0B8C"/>
    <w:rsid w:val="00AF3627"/>
    <w:rsid w:val="00AF3952"/>
    <w:rsid w:val="00AF4FDB"/>
    <w:rsid w:val="00AF76C0"/>
    <w:rsid w:val="00B00190"/>
    <w:rsid w:val="00B00C2A"/>
    <w:rsid w:val="00B0183E"/>
    <w:rsid w:val="00B021CF"/>
    <w:rsid w:val="00B03165"/>
    <w:rsid w:val="00B0487F"/>
    <w:rsid w:val="00B04EB6"/>
    <w:rsid w:val="00B05985"/>
    <w:rsid w:val="00B060D4"/>
    <w:rsid w:val="00B06D9F"/>
    <w:rsid w:val="00B14173"/>
    <w:rsid w:val="00B16D7C"/>
    <w:rsid w:val="00B16FE4"/>
    <w:rsid w:val="00B20484"/>
    <w:rsid w:val="00B204B0"/>
    <w:rsid w:val="00B228FC"/>
    <w:rsid w:val="00B22C9B"/>
    <w:rsid w:val="00B25D85"/>
    <w:rsid w:val="00B262BA"/>
    <w:rsid w:val="00B2679B"/>
    <w:rsid w:val="00B27C25"/>
    <w:rsid w:val="00B27D8B"/>
    <w:rsid w:val="00B3029E"/>
    <w:rsid w:val="00B322B4"/>
    <w:rsid w:val="00B32A8E"/>
    <w:rsid w:val="00B332E9"/>
    <w:rsid w:val="00B34875"/>
    <w:rsid w:val="00B34B97"/>
    <w:rsid w:val="00B351D4"/>
    <w:rsid w:val="00B355C4"/>
    <w:rsid w:val="00B35F55"/>
    <w:rsid w:val="00B40C4B"/>
    <w:rsid w:val="00B43C8E"/>
    <w:rsid w:val="00B447CA"/>
    <w:rsid w:val="00B45370"/>
    <w:rsid w:val="00B453B6"/>
    <w:rsid w:val="00B45BBE"/>
    <w:rsid w:val="00B45D77"/>
    <w:rsid w:val="00B46D92"/>
    <w:rsid w:val="00B47003"/>
    <w:rsid w:val="00B501CC"/>
    <w:rsid w:val="00B501F9"/>
    <w:rsid w:val="00B51B6E"/>
    <w:rsid w:val="00B51DAA"/>
    <w:rsid w:val="00B5234C"/>
    <w:rsid w:val="00B541A3"/>
    <w:rsid w:val="00B54EFC"/>
    <w:rsid w:val="00B555F2"/>
    <w:rsid w:val="00B618C5"/>
    <w:rsid w:val="00B65C93"/>
    <w:rsid w:val="00B663FE"/>
    <w:rsid w:val="00B67953"/>
    <w:rsid w:val="00B720FE"/>
    <w:rsid w:val="00B73406"/>
    <w:rsid w:val="00B73964"/>
    <w:rsid w:val="00B75A38"/>
    <w:rsid w:val="00B76D90"/>
    <w:rsid w:val="00B77248"/>
    <w:rsid w:val="00B777DC"/>
    <w:rsid w:val="00B81043"/>
    <w:rsid w:val="00B8384B"/>
    <w:rsid w:val="00B90005"/>
    <w:rsid w:val="00B90D94"/>
    <w:rsid w:val="00B91A34"/>
    <w:rsid w:val="00B927F6"/>
    <w:rsid w:val="00B92FD0"/>
    <w:rsid w:val="00B93561"/>
    <w:rsid w:val="00B93DBE"/>
    <w:rsid w:val="00B94D54"/>
    <w:rsid w:val="00B96242"/>
    <w:rsid w:val="00B963D0"/>
    <w:rsid w:val="00B96B36"/>
    <w:rsid w:val="00BA1A8F"/>
    <w:rsid w:val="00BA1B0C"/>
    <w:rsid w:val="00BA63BB"/>
    <w:rsid w:val="00BA6F95"/>
    <w:rsid w:val="00BA7076"/>
    <w:rsid w:val="00BA7C99"/>
    <w:rsid w:val="00BA7FF4"/>
    <w:rsid w:val="00BB04C2"/>
    <w:rsid w:val="00BB0773"/>
    <w:rsid w:val="00BB0C40"/>
    <w:rsid w:val="00BB1EC7"/>
    <w:rsid w:val="00BB2106"/>
    <w:rsid w:val="00BB27F9"/>
    <w:rsid w:val="00BB2CB2"/>
    <w:rsid w:val="00BB2CEC"/>
    <w:rsid w:val="00BB37CD"/>
    <w:rsid w:val="00BB4E4B"/>
    <w:rsid w:val="00BB51B6"/>
    <w:rsid w:val="00BB66D3"/>
    <w:rsid w:val="00BB6AE9"/>
    <w:rsid w:val="00BB7754"/>
    <w:rsid w:val="00BC24BB"/>
    <w:rsid w:val="00BC46B3"/>
    <w:rsid w:val="00BC48B7"/>
    <w:rsid w:val="00BC59A9"/>
    <w:rsid w:val="00BC6192"/>
    <w:rsid w:val="00BC6269"/>
    <w:rsid w:val="00BC7216"/>
    <w:rsid w:val="00BC7CBC"/>
    <w:rsid w:val="00BD12C3"/>
    <w:rsid w:val="00BD1516"/>
    <w:rsid w:val="00BD36A5"/>
    <w:rsid w:val="00BD463A"/>
    <w:rsid w:val="00BD6E7B"/>
    <w:rsid w:val="00BD7FD5"/>
    <w:rsid w:val="00BE1CB3"/>
    <w:rsid w:val="00BE2C93"/>
    <w:rsid w:val="00BE32F4"/>
    <w:rsid w:val="00BE362C"/>
    <w:rsid w:val="00BE48D7"/>
    <w:rsid w:val="00BE49DD"/>
    <w:rsid w:val="00BE5129"/>
    <w:rsid w:val="00BE5425"/>
    <w:rsid w:val="00BE5A1E"/>
    <w:rsid w:val="00BE73CA"/>
    <w:rsid w:val="00BF1FB8"/>
    <w:rsid w:val="00BF2BE1"/>
    <w:rsid w:val="00BF4972"/>
    <w:rsid w:val="00BF4F93"/>
    <w:rsid w:val="00BF5BF3"/>
    <w:rsid w:val="00C00316"/>
    <w:rsid w:val="00C02E10"/>
    <w:rsid w:val="00C055EE"/>
    <w:rsid w:val="00C06A3D"/>
    <w:rsid w:val="00C10538"/>
    <w:rsid w:val="00C10B7C"/>
    <w:rsid w:val="00C121F1"/>
    <w:rsid w:val="00C15EB7"/>
    <w:rsid w:val="00C16E1E"/>
    <w:rsid w:val="00C17D27"/>
    <w:rsid w:val="00C20B19"/>
    <w:rsid w:val="00C20F59"/>
    <w:rsid w:val="00C21039"/>
    <w:rsid w:val="00C24A6E"/>
    <w:rsid w:val="00C255B7"/>
    <w:rsid w:val="00C2681E"/>
    <w:rsid w:val="00C30266"/>
    <w:rsid w:val="00C318C7"/>
    <w:rsid w:val="00C325CC"/>
    <w:rsid w:val="00C32620"/>
    <w:rsid w:val="00C32CB2"/>
    <w:rsid w:val="00C33218"/>
    <w:rsid w:val="00C33344"/>
    <w:rsid w:val="00C3383B"/>
    <w:rsid w:val="00C376EF"/>
    <w:rsid w:val="00C415AE"/>
    <w:rsid w:val="00C41D86"/>
    <w:rsid w:val="00C44B96"/>
    <w:rsid w:val="00C44F2B"/>
    <w:rsid w:val="00C45975"/>
    <w:rsid w:val="00C459CA"/>
    <w:rsid w:val="00C47818"/>
    <w:rsid w:val="00C50A6A"/>
    <w:rsid w:val="00C5446F"/>
    <w:rsid w:val="00C545CD"/>
    <w:rsid w:val="00C546BD"/>
    <w:rsid w:val="00C54D89"/>
    <w:rsid w:val="00C55FC5"/>
    <w:rsid w:val="00C562C2"/>
    <w:rsid w:val="00C57430"/>
    <w:rsid w:val="00C60F8F"/>
    <w:rsid w:val="00C6170E"/>
    <w:rsid w:val="00C617B0"/>
    <w:rsid w:val="00C6589F"/>
    <w:rsid w:val="00C663DF"/>
    <w:rsid w:val="00C6699A"/>
    <w:rsid w:val="00C66C71"/>
    <w:rsid w:val="00C670F2"/>
    <w:rsid w:val="00C67D95"/>
    <w:rsid w:val="00C706DD"/>
    <w:rsid w:val="00C711A2"/>
    <w:rsid w:val="00C73C1C"/>
    <w:rsid w:val="00C762AE"/>
    <w:rsid w:val="00C76B7F"/>
    <w:rsid w:val="00C77AA7"/>
    <w:rsid w:val="00C77DF2"/>
    <w:rsid w:val="00C77E35"/>
    <w:rsid w:val="00C810A8"/>
    <w:rsid w:val="00C81911"/>
    <w:rsid w:val="00C823BC"/>
    <w:rsid w:val="00C84982"/>
    <w:rsid w:val="00C84FEC"/>
    <w:rsid w:val="00C8761B"/>
    <w:rsid w:val="00C879A4"/>
    <w:rsid w:val="00C94014"/>
    <w:rsid w:val="00C94CF3"/>
    <w:rsid w:val="00C96BE2"/>
    <w:rsid w:val="00C974C7"/>
    <w:rsid w:val="00C9771C"/>
    <w:rsid w:val="00C97B51"/>
    <w:rsid w:val="00CA027D"/>
    <w:rsid w:val="00CA0469"/>
    <w:rsid w:val="00CA08C6"/>
    <w:rsid w:val="00CA1E86"/>
    <w:rsid w:val="00CA2D6F"/>
    <w:rsid w:val="00CA55D4"/>
    <w:rsid w:val="00CA5AF4"/>
    <w:rsid w:val="00CA6004"/>
    <w:rsid w:val="00CA60CC"/>
    <w:rsid w:val="00CA7EF1"/>
    <w:rsid w:val="00CB0AEA"/>
    <w:rsid w:val="00CB0CC6"/>
    <w:rsid w:val="00CB0DDA"/>
    <w:rsid w:val="00CB392C"/>
    <w:rsid w:val="00CB4A20"/>
    <w:rsid w:val="00CB5DEC"/>
    <w:rsid w:val="00CB71A4"/>
    <w:rsid w:val="00CC114D"/>
    <w:rsid w:val="00CC3A09"/>
    <w:rsid w:val="00CC5DF4"/>
    <w:rsid w:val="00CC6514"/>
    <w:rsid w:val="00CC6536"/>
    <w:rsid w:val="00CD0EA7"/>
    <w:rsid w:val="00CD278A"/>
    <w:rsid w:val="00CD31E8"/>
    <w:rsid w:val="00CD74C4"/>
    <w:rsid w:val="00CE1192"/>
    <w:rsid w:val="00CE11D6"/>
    <w:rsid w:val="00CE32F1"/>
    <w:rsid w:val="00CE3D8F"/>
    <w:rsid w:val="00CE5D4B"/>
    <w:rsid w:val="00CE6337"/>
    <w:rsid w:val="00CE7128"/>
    <w:rsid w:val="00CF09D7"/>
    <w:rsid w:val="00CF2F07"/>
    <w:rsid w:val="00CF330E"/>
    <w:rsid w:val="00CF39BF"/>
    <w:rsid w:val="00CF5083"/>
    <w:rsid w:val="00CF55CA"/>
    <w:rsid w:val="00CF584F"/>
    <w:rsid w:val="00CF7117"/>
    <w:rsid w:val="00CF7F40"/>
    <w:rsid w:val="00D012A2"/>
    <w:rsid w:val="00D01642"/>
    <w:rsid w:val="00D02623"/>
    <w:rsid w:val="00D03BCF"/>
    <w:rsid w:val="00D0567E"/>
    <w:rsid w:val="00D05A94"/>
    <w:rsid w:val="00D10AC2"/>
    <w:rsid w:val="00D11588"/>
    <w:rsid w:val="00D12FD7"/>
    <w:rsid w:val="00D14071"/>
    <w:rsid w:val="00D1419B"/>
    <w:rsid w:val="00D15B26"/>
    <w:rsid w:val="00D15EF5"/>
    <w:rsid w:val="00D17066"/>
    <w:rsid w:val="00D208D2"/>
    <w:rsid w:val="00D209BA"/>
    <w:rsid w:val="00D20E19"/>
    <w:rsid w:val="00D21DB2"/>
    <w:rsid w:val="00D21F85"/>
    <w:rsid w:val="00D22624"/>
    <w:rsid w:val="00D23943"/>
    <w:rsid w:val="00D24CA8"/>
    <w:rsid w:val="00D257C8"/>
    <w:rsid w:val="00D25B11"/>
    <w:rsid w:val="00D25C36"/>
    <w:rsid w:val="00D25CC1"/>
    <w:rsid w:val="00D30FC2"/>
    <w:rsid w:val="00D318EB"/>
    <w:rsid w:val="00D31A2C"/>
    <w:rsid w:val="00D34BFF"/>
    <w:rsid w:val="00D372D7"/>
    <w:rsid w:val="00D379F6"/>
    <w:rsid w:val="00D37F9E"/>
    <w:rsid w:val="00D4075B"/>
    <w:rsid w:val="00D41122"/>
    <w:rsid w:val="00D41FAC"/>
    <w:rsid w:val="00D42379"/>
    <w:rsid w:val="00D43956"/>
    <w:rsid w:val="00D5036B"/>
    <w:rsid w:val="00D51EB7"/>
    <w:rsid w:val="00D51F0A"/>
    <w:rsid w:val="00D53233"/>
    <w:rsid w:val="00D53648"/>
    <w:rsid w:val="00D553E7"/>
    <w:rsid w:val="00D55CC9"/>
    <w:rsid w:val="00D56452"/>
    <w:rsid w:val="00D63592"/>
    <w:rsid w:val="00D64B6C"/>
    <w:rsid w:val="00D66812"/>
    <w:rsid w:val="00D67335"/>
    <w:rsid w:val="00D71A68"/>
    <w:rsid w:val="00D74B95"/>
    <w:rsid w:val="00D7570D"/>
    <w:rsid w:val="00D767F9"/>
    <w:rsid w:val="00D76BD0"/>
    <w:rsid w:val="00D774CB"/>
    <w:rsid w:val="00D81247"/>
    <w:rsid w:val="00D8130E"/>
    <w:rsid w:val="00D81B72"/>
    <w:rsid w:val="00D81EB3"/>
    <w:rsid w:val="00D822CE"/>
    <w:rsid w:val="00D82B8E"/>
    <w:rsid w:val="00D82D2D"/>
    <w:rsid w:val="00D838B9"/>
    <w:rsid w:val="00D83E96"/>
    <w:rsid w:val="00D83EE1"/>
    <w:rsid w:val="00D84750"/>
    <w:rsid w:val="00D84B86"/>
    <w:rsid w:val="00D85869"/>
    <w:rsid w:val="00D876C9"/>
    <w:rsid w:val="00D87C66"/>
    <w:rsid w:val="00D906E6"/>
    <w:rsid w:val="00D913AB"/>
    <w:rsid w:val="00D91D57"/>
    <w:rsid w:val="00D925B0"/>
    <w:rsid w:val="00DA1062"/>
    <w:rsid w:val="00DA1153"/>
    <w:rsid w:val="00DA2348"/>
    <w:rsid w:val="00DA331F"/>
    <w:rsid w:val="00DA3C87"/>
    <w:rsid w:val="00DA5198"/>
    <w:rsid w:val="00DA6115"/>
    <w:rsid w:val="00DA661D"/>
    <w:rsid w:val="00DB0EE7"/>
    <w:rsid w:val="00DB2B83"/>
    <w:rsid w:val="00DB45B1"/>
    <w:rsid w:val="00DB5DCF"/>
    <w:rsid w:val="00DC1946"/>
    <w:rsid w:val="00DC250A"/>
    <w:rsid w:val="00DC6A83"/>
    <w:rsid w:val="00DD155F"/>
    <w:rsid w:val="00DD1675"/>
    <w:rsid w:val="00DD49C8"/>
    <w:rsid w:val="00DD4A09"/>
    <w:rsid w:val="00DD5423"/>
    <w:rsid w:val="00DD5869"/>
    <w:rsid w:val="00DE01E7"/>
    <w:rsid w:val="00DE1F18"/>
    <w:rsid w:val="00DE2A2C"/>
    <w:rsid w:val="00DE3066"/>
    <w:rsid w:val="00DE37CF"/>
    <w:rsid w:val="00DE5104"/>
    <w:rsid w:val="00DE5987"/>
    <w:rsid w:val="00DF0F70"/>
    <w:rsid w:val="00DF3C70"/>
    <w:rsid w:val="00DF4668"/>
    <w:rsid w:val="00DF4A99"/>
    <w:rsid w:val="00DF4DCF"/>
    <w:rsid w:val="00DF66AC"/>
    <w:rsid w:val="00DF68CD"/>
    <w:rsid w:val="00E000AD"/>
    <w:rsid w:val="00E00D84"/>
    <w:rsid w:val="00E03760"/>
    <w:rsid w:val="00E05138"/>
    <w:rsid w:val="00E05E0E"/>
    <w:rsid w:val="00E061A1"/>
    <w:rsid w:val="00E06A29"/>
    <w:rsid w:val="00E076DF"/>
    <w:rsid w:val="00E10240"/>
    <w:rsid w:val="00E10C0A"/>
    <w:rsid w:val="00E1157D"/>
    <w:rsid w:val="00E13118"/>
    <w:rsid w:val="00E133BB"/>
    <w:rsid w:val="00E136F0"/>
    <w:rsid w:val="00E171D4"/>
    <w:rsid w:val="00E17AFF"/>
    <w:rsid w:val="00E2154F"/>
    <w:rsid w:val="00E218E2"/>
    <w:rsid w:val="00E22640"/>
    <w:rsid w:val="00E26A0E"/>
    <w:rsid w:val="00E27B27"/>
    <w:rsid w:val="00E27E68"/>
    <w:rsid w:val="00E31263"/>
    <w:rsid w:val="00E319CD"/>
    <w:rsid w:val="00E31EDF"/>
    <w:rsid w:val="00E322C9"/>
    <w:rsid w:val="00E34F88"/>
    <w:rsid w:val="00E3512A"/>
    <w:rsid w:val="00E357B7"/>
    <w:rsid w:val="00E35B9C"/>
    <w:rsid w:val="00E364D5"/>
    <w:rsid w:val="00E36D38"/>
    <w:rsid w:val="00E3793E"/>
    <w:rsid w:val="00E42584"/>
    <w:rsid w:val="00E42587"/>
    <w:rsid w:val="00E428AC"/>
    <w:rsid w:val="00E42F35"/>
    <w:rsid w:val="00E4308E"/>
    <w:rsid w:val="00E43201"/>
    <w:rsid w:val="00E44F73"/>
    <w:rsid w:val="00E474B3"/>
    <w:rsid w:val="00E503F9"/>
    <w:rsid w:val="00E53234"/>
    <w:rsid w:val="00E577E4"/>
    <w:rsid w:val="00E57AFE"/>
    <w:rsid w:val="00E6009A"/>
    <w:rsid w:val="00E6012E"/>
    <w:rsid w:val="00E614FD"/>
    <w:rsid w:val="00E706C1"/>
    <w:rsid w:val="00E7180A"/>
    <w:rsid w:val="00E71F7B"/>
    <w:rsid w:val="00E73079"/>
    <w:rsid w:val="00E80759"/>
    <w:rsid w:val="00E80C5F"/>
    <w:rsid w:val="00E81A3E"/>
    <w:rsid w:val="00E8202C"/>
    <w:rsid w:val="00E828BB"/>
    <w:rsid w:val="00E836D3"/>
    <w:rsid w:val="00E838F8"/>
    <w:rsid w:val="00E845B0"/>
    <w:rsid w:val="00E85B92"/>
    <w:rsid w:val="00E86623"/>
    <w:rsid w:val="00E92862"/>
    <w:rsid w:val="00E93A68"/>
    <w:rsid w:val="00E94F3E"/>
    <w:rsid w:val="00E9530A"/>
    <w:rsid w:val="00E95E11"/>
    <w:rsid w:val="00EA3452"/>
    <w:rsid w:val="00EA3C96"/>
    <w:rsid w:val="00EA50A9"/>
    <w:rsid w:val="00EA64B0"/>
    <w:rsid w:val="00EA73CF"/>
    <w:rsid w:val="00EB080B"/>
    <w:rsid w:val="00EB1FF8"/>
    <w:rsid w:val="00EB3636"/>
    <w:rsid w:val="00EB65F6"/>
    <w:rsid w:val="00EB66BD"/>
    <w:rsid w:val="00EC0CE6"/>
    <w:rsid w:val="00EC11AB"/>
    <w:rsid w:val="00EC1943"/>
    <w:rsid w:val="00EC30C2"/>
    <w:rsid w:val="00EC4378"/>
    <w:rsid w:val="00EC5E5C"/>
    <w:rsid w:val="00EC6043"/>
    <w:rsid w:val="00EC6665"/>
    <w:rsid w:val="00EC6723"/>
    <w:rsid w:val="00EC6A5D"/>
    <w:rsid w:val="00EC751A"/>
    <w:rsid w:val="00EC7F38"/>
    <w:rsid w:val="00ED0E8A"/>
    <w:rsid w:val="00ED14CA"/>
    <w:rsid w:val="00ED2398"/>
    <w:rsid w:val="00ED23FA"/>
    <w:rsid w:val="00ED2571"/>
    <w:rsid w:val="00ED3247"/>
    <w:rsid w:val="00ED40A7"/>
    <w:rsid w:val="00ED593B"/>
    <w:rsid w:val="00ED5AA4"/>
    <w:rsid w:val="00EE204E"/>
    <w:rsid w:val="00EF08C9"/>
    <w:rsid w:val="00EF143F"/>
    <w:rsid w:val="00EF3B66"/>
    <w:rsid w:val="00EF40D6"/>
    <w:rsid w:val="00EF4276"/>
    <w:rsid w:val="00EF4D0E"/>
    <w:rsid w:val="00EF6B39"/>
    <w:rsid w:val="00F0107F"/>
    <w:rsid w:val="00F023B2"/>
    <w:rsid w:val="00F02902"/>
    <w:rsid w:val="00F029BB"/>
    <w:rsid w:val="00F0331D"/>
    <w:rsid w:val="00F059B8"/>
    <w:rsid w:val="00F07EDA"/>
    <w:rsid w:val="00F12593"/>
    <w:rsid w:val="00F133B2"/>
    <w:rsid w:val="00F1442D"/>
    <w:rsid w:val="00F144A6"/>
    <w:rsid w:val="00F15AC8"/>
    <w:rsid w:val="00F168DC"/>
    <w:rsid w:val="00F23E62"/>
    <w:rsid w:val="00F24A96"/>
    <w:rsid w:val="00F26535"/>
    <w:rsid w:val="00F26D37"/>
    <w:rsid w:val="00F31B7F"/>
    <w:rsid w:val="00F34609"/>
    <w:rsid w:val="00F3598F"/>
    <w:rsid w:val="00F365F9"/>
    <w:rsid w:val="00F366C7"/>
    <w:rsid w:val="00F402BC"/>
    <w:rsid w:val="00F4030F"/>
    <w:rsid w:val="00F40A1C"/>
    <w:rsid w:val="00F40A96"/>
    <w:rsid w:val="00F41BE2"/>
    <w:rsid w:val="00F42A2A"/>
    <w:rsid w:val="00F43C82"/>
    <w:rsid w:val="00F43D02"/>
    <w:rsid w:val="00F460DA"/>
    <w:rsid w:val="00F46C00"/>
    <w:rsid w:val="00F510BF"/>
    <w:rsid w:val="00F511C5"/>
    <w:rsid w:val="00F51413"/>
    <w:rsid w:val="00F5232B"/>
    <w:rsid w:val="00F5261B"/>
    <w:rsid w:val="00F52757"/>
    <w:rsid w:val="00F52FD4"/>
    <w:rsid w:val="00F530D6"/>
    <w:rsid w:val="00F53F69"/>
    <w:rsid w:val="00F54917"/>
    <w:rsid w:val="00F55E93"/>
    <w:rsid w:val="00F5763F"/>
    <w:rsid w:val="00F57ABF"/>
    <w:rsid w:val="00F609A6"/>
    <w:rsid w:val="00F611E4"/>
    <w:rsid w:val="00F633CA"/>
    <w:rsid w:val="00F6465C"/>
    <w:rsid w:val="00F6496F"/>
    <w:rsid w:val="00F64E50"/>
    <w:rsid w:val="00F65144"/>
    <w:rsid w:val="00F70234"/>
    <w:rsid w:val="00F70979"/>
    <w:rsid w:val="00F7186F"/>
    <w:rsid w:val="00F72A90"/>
    <w:rsid w:val="00F72CAC"/>
    <w:rsid w:val="00F7506D"/>
    <w:rsid w:val="00F751A6"/>
    <w:rsid w:val="00F75F0C"/>
    <w:rsid w:val="00F76253"/>
    <w:rsid w:val="00F80BB0"/>
    <w:rsid w:val="00F81E7A"/>
    <w:rsid w:val="00F82072"/>
    <w:rsid w:val="00F85248"/>
    <w:rsid w:val="00F85D06"/>
    <w:rsid w:val="00F85D58"/>
    <w:rsid w:val="00F86700"/>
    <w:rsid w:val="00F8797B"/>
    <w:rsid w:val="00F902A7"/>
    <w:rsid w:val="00F90362"/>
    <w:rsid w:val="00F92ACB"/>
    <w:rsid w:val="00F94BAD"/>
    <w:rsid w:val="00F954EF"/>
    <w:rsid w:val="00FA0A8D"/>
    <w:rsid w:val="00FA12D0"/>
    <w:rsid w:val="00FA1DBA"/>
    <w:rsid w:val="00FA2195"/>
    <w:rsid w:val="00FA3E26"/>
    <w:rsid w:val="00FA4A7C"/>
    <w:rsid w:val="00FA66D8"/>
    <w:rsid w:val="00FA6B1F"/>
    <w:rsid w:val="00FB1667"/>
    <w:rsid w:val="00FB21E6"/>
    <w:rsid w:val="00FB2F32"/>
    <w:rsid w:val="00FB2FFC"/>
    <w:rsid w:val="00FB4DDC"/>
    <w:rsid w:val="00FB6D29"/>
    <w:rsid w:val="00FC07E1"/>
    <w:rsid w:val="00FC1922"/>
    <w:rsid w:val="00FC360A"/>
    <w:rsid w:val="00FC5A05"/>
    <w:rsid w:val="00FC5B6D"/>
    <w:rsid w:val="00FC5F63"/>
    <w:rsid w:val="00FD0E2B"/>
    <w:rsid w:val="00FD1157"/>
    <w:rsid w:val="00FD2140"/>
    <w:rsid w:val="00FD2181"/>
    <w:rsid w:val="00FD225D"/>
    <w:rsid w:val="00FD4BC2"/>
    <w:rsid w:val="00FE0037"/>
    <w:rsid w:val="00FE08CD"/>
    <w:rsid w:val="00FE09A9"/>
    <w:rsid w:val="00FE0CA0"/>
    <w:rsid w:val="00FE14A2"/>
    <w:rsid w:val="00FE1D11"/>
    <w:rsid w:val="00FE21A7"/>
    <w:rsid w:val="00FE38A6"/>
    <w:rsid w:val="00FE5800"/>
    <w:rsid w:val="00FE6192"/>
    <w:rsid w:val="00FE6B60"/>
    <w:rsid w:val="00FF2947"/>
    <w:rsid w:val="00FF430B"/>
    <w:rsid w:val="00FF46FA"/>
    <w:rsid w:val="00FF56B2"/>
    <w:rsid w:val="00FF5B9E"/>
    <w:rsid w:val="00FF5CB2"/>
    <w:rsid w:val="00FF7261"/>
    <w:rsid w:val="00FF7C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CD828"/>
  <w15:docId w15:val="{82C30A1C-1C8F-459A-95AF-57D5FC91F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C4C0E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1">
    <w:name w:val="heading 1"/>
    <w:basedOn w:val="a"/>
    <w:next w:val="a0"/>
    <w:link w:val="10"/>
    <w:qFormat/>
    <w:rsid w:val="00A20ACF"/>
    <w:pPr>
      <w:numPr>
        <w:numId w:val="1"/>
      </w:numPr>
      <w:jc w:val="center"/>
      <w:outlineLvl w:val="0"/>
    </w:pPr>
    <w:rPr>
      <w:b/>
    </w:rPr>
  </w:style>
  <w:style w:type="paragraph" w:styleId="2">
    <w:name w:val="heading 2"/>
    <w:basedOn w:val="a0"/>
    <w:next w:val="a0"/>
    <w:link w:val="20"/>
    <w:unhideWhenUsed/>
    <w:qFormat/>
    <w:rsid w:val="00A20AC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0"/>
    <w:next w:val="a0"/>
    <w:link w:val="30"/>
    <w:unhideWhenUsed/>
    <w:qFormat/>
    <w:rsid w:val="00A20AC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aliases w:val=" Sub-Clause Sub-paragraph"/>
    <w:basedOn w:val="a0"/>
    <w:next w:val="a0"/>
    <w:link w:val="40"/>
    <w:qFormat/>
    <w:rsid w:val="00A20ACF"/>
    <w:pPr>
      <w:keepNext/>
      <w:outlineLvl w:val="3"/>
    </w:pPr>
    <w:rPr>
      <w:rFonts w:ascii="Baltica RR" w:hAnsi="Baltica RR"/>
      <w:b/>
      <w:noProof w:val="0"/>
      <w:szCs w:val="20"/>
      <w:lang w:eastAsia="ru-RU"/>
    </w:rPr>
  </w:style>
  <w:style w:type="paragraph" w:styleId="5">
    <w:name w:val="heading 5"/>
    <w:basedOn w:val="a0"/>
    <w:next w:val="a0"/>
    <w:link w:val="50"/>
    <w:qFormat/>
    <w:rsid w:val="00A20ACF"/>
    <w:pPr>
      <w:keepNext/>
      <w:ind w:firstLine="6804"/>
      <w:outlineLvl w:val="4"/>
    </w:pPr>
    <w:rPr>
      <w:noProof w:val="0"/>
      <w:sz w:val="28"/>
      <w:szCs w:val="20"/>
      <w:lang w:eastAsia="ru-RU"/>
    </w:rPr>
  </w:style>
  <w:style w:type="paragraph" w:styleId="8">
    <w:name w:val="heading 8"/>
    <w:basedOn w:val="a0"/>
    <w:next w:val="a0"/>
    <w:link w:val="80"/>
    <w:semiHidden/>
    <w:unhideWhenUsed/>
    <w:qFormat/>
    <w:rsid w:val="00A20ACF"/>
    <w:pPr>
      <w:spacing w:before="240" w:after="60"/>
      <w:outlineLvl w:val="7"/>
    </w:pPr>
    <w:rPr>
      <w:rFonts w:ascii="Calibri" w:hAnsi="Calibri"/>
      <w:i/>
      <w:iCs/>
      <w:noProof w:val="0"/>
    </w:rPr>
  </w:style>
  <w:style w:type="paragraph" w:styleId="9">
    <w:name w:val="heading 9"/>
    <w:basedOn w:val="a0"/>
    <w:next w:val="a0"/>
    <w:link w:val="90"/>
    <w:semiHidden/>
    <w:unhideWhenUsed/>
    <w:qFormat/>
    <w:rsid w:val="00A20ACF"/>
    <w:pPr>
      <w:spacing w:before="240" w:after="60"/>
      <w:outlineLvl w:val="8"/>
    </w:pPr>
    <w:rPr>
      <w:rFonts w:ascii="Cambria" w:hAnsi="Cambria"/>
      <w:noProof w:val="0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A20ACF"/>
    <w:rPr>
      <w:rFonts w:ascii="Times New Roman" w:eastAsia="Times New Roman" w:hAnsi="Times New Roman" w:cs="Times New Roman"/>
      <w:b/>
      <w:sz w:val="24"/>
      <w:szCs w:val="24"/>
      <w:lang w:val="en-US"/>
    </w:rPr>
  </w:style>
  <w:style w:type="character" w:customStyle="1" w:styleId="20">
    <w:name w:val="Заголовок 2 Знак"/>
    <w:basedOn w:val="a1"/>
    <w:link w:val="2"/>
    <w:rsid w:val="00A20ACF"/>
    <w:rPr>
      <w:rFonts w:asciiTheme="majorHAnsi" w:eastAsiaTheme="majorEastAsia" w:hAnsiTheme="majorHAnsi" w:cstheme="majorBidi"/>
      <w:b/>
      <w:bCs/>
      <w:noProof/>
      <w:color w:val="5B9BD5" w:themeColor="accent1"/>
      <w:sz w:val="26"/>
      <w:szCs w:val="26"/>
      <w:lang w:val="ro-RO"/>
    </w:rPr>
  </w:style>
  <w:style w:type="character" w:customStyle="1" w:styleId="30">
    <w:name w:val="Заголовок 3 Знак"/>
    <w:basedOn w:val="a1"/>
    <w:link w:val="3"/>
    <w:rsid w:val="00A20ACF"/>
    <w:rPr>
      <w:rFonts w:asciiTheme="majorHAnsi" w:eastAsiaTheme="majorEastAsia" w:hAnsiTheme="majorHAnsi" w:cstheme="majorBidi"/>
      <w:b/>
      <w:bCs/>
      <w:noProof/>
      <w:color w:val="5B9BD5" w:themeColor="accent1"/>
      <w:sz w:val="24"/>
      <w:szCs w:val="24"/>
      <w:lang w:val="ro-RO"/>
    </w:rPr>
  </w:style>
  <w:style w:type="character" w:customStyle="1" w:styleId="40">
    <w:name w:val="Заголовок 4 Знак"/>
    <w:aliases w:val=" Sub-Clause Sub-paragraph Знак"/>
    <w:basedOn w:val="a1"/>
    <w:link w:val="4"/>
    <w:rsid w:val="00A20ACF"/>
    <w:rPr>
      <w:rFonts w:ascii="Baltica RR" w:eastAsia="Times New Roman" w:hAnsi="Baltica RR" w:cs="Times New Roman"/>
      <w:b/>
      <w:sz w:val="24"/>
      <w:szCs w:val="20"/>
      <w:lang w:val="ro-RO" w:eastAsia="ru-RU"/>
    </w:rPr>
  </w:style>
  <w:style w:type="character" w:customStyle="1" w:styleId="50">
    <w:name w:val="Заголовок 5 Знак"/>
    <w:basedOn w:val="a1"/>
    <w:link w:val="5"/>
    <w:rsid w:val="00A20ACF"/>
    <w:rPr>
      <w:rFonts w:ascii="Times New Roman" w:eastAsia="Times New Roman" w:hAnsi="Times New Roman" w:cs="Times New Roman"/>
      <w:sz w:val="28"/>
      <w:szCs w:val="20"/>
      <w:lang w:val="ro-RO" w:eastAsia="ru-RU"/>
    </w:rPr>
  </w:style>
  <w:style w:type="character" w:customStyle="1" w:styleId="80">
    <w:name w:val="Заголовок 8 Знак"/>
    <w:basedOn w:val="a1"/>
    <w:link w:val="8"/>
    <w:semiHidden/>
    <w:rsid w:val="00A20ACF"/>
    <w:rPr>
      <w:rFonts w:ascii="Calibri" w:eastAsia="Times New Roman" w:hAnsi="Calibri" w:cs="Times New Roman"/>
      <w:i/>
      <w:iCs/>
      <w:sz w:val="24"/>
      <w:szCs w:val="24"/>
      <w:lang w:val="ro-RO"/>
    </w:rPr>
  </w:style>
  <w:style w:type="character" w:customStyle="1" w:styleId="90">
    <w:name w:val="Заголовок 9 Знак"/>
    <w:basedOn w:val="a1"/>
    <w:link w:val="9"/>
    <w:semiHidden/>
    <w:rsid w:val="00A20ACF"/>
    <w:rPr>
      <w:rFonts w:ascii="Cambria" w:eastAsia="Times New Roman" w:hAnsi="Cambria" w:cs="Times New Roman"/>
      <w:lang w:val="ro-RO"/>
    </w:rPr>
  </w:style>
  <w:style w:type="paragraph" w:styleId="a4">
    <w:name w:val="footer"/>
    <w:basedOn w:val="a0"/>
    <w:link w:val="a5"/>
    <w:uiPriority w:val="99"/>
    <w:rsid w:val="00A20ACF"/>
    <w:pPr>
      <w:tabs>
        <w:tab w:val="center" w:pos="4536"/>
        <w:tab w:val="right" w:pos="9072"/>
      </w:tabs>
    </w:pPr>
  </w:style>
  <w:style w:type="character" w:customStyle="1" w:styleId="a5">
    <w:name w:val="Нижний колонтитул Знак"/>
    <w:basedOn w:val="a1"/>
    <w:link w:val="a4"/>
    <w:uiPriority w:val="99"/>
    <w:rsid w:val="00A20ACF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character" w:styleId="a6">
    <w:name w:val="page number"/>
    <w:basedOn w:val="a1"/>
    <w:rsid w:val="00A20ACF"/>
  </w:style>
  <w:style w:type="paragraph" w:styleId="a">
    <w:name w:val="List Paragraph"/>
    <w:aliases w:val="HotarirePunct1"/>
    <w:basedOn w:val="a0"/>
    <w:uiPriority w:val="34"/>
    <w:qFormat/>
    <w:rsid w:val="00A20ACF"/>
    <w:pPr>
      <w:numPr>
        <w:numId w:val="2"/>
      </w:numPr>
      <w:tabs>
        <w:tab w:val="left" w:pos="1134"/>
      </w:tabs>
      <w:jc w:val="both"/>
    </w:pPr>
    <w:rPr>
      <w:noProof w:val="0"/>
      <w:lang w:val="en-US"/>
    </w:rPr>
  </w:style>
  <w:style w:type="paragraph" w:styleId="a7">
    <w:name w:val="Body Text"/>
    <w:basedOn w:val="a0"/>
    <w:link w:val="a8"/>
    <w:rsid w:val="00A20ACF"/>
    <w:rPr>
      <w:rFonts w:ascii="Baltica RR" w:hAnsi="Baltica RR"/>
      <w:noProof w:val="0"/>
      <w:szCs w:val="20"/>
    </w:rPr>
  </w:style>
  <w:style w:type="character" w:customStyle="1" w:styleId="a8">
    <w:name w:val="Основной текст Знак"/>
    <w:basedOn w:val="a1"/>
    <w:link w:val="a7"/>
    <w:rsid w:val="00A20ACF"/>
    <w:rPr>
      <w:rFonts w:ascii="Baltica RR" w:eastAsia="Times New Roman" w:hAnsi="Baltica RR" w:cs="Times New Roman"/>
      <w:sz w:val="24"/>
      <w:szCs w:val="20"/>
      <w:lang w:val="ro-RO"/>
    </w:rPr>
  </w:style>
  <w:style w:type="paragraph" w:styleId="a9">
    <w:name w:val="header"/>
    <w:basedOn w:val="a0"/>
    <w:link w:val="aa"/>
    <w:rsid w:val="00A20ACF"/>
    <w:pPr>
      <w:tabs>
        <w:tab w:val="center" w:pos="4703"/>
        <w:tab w:val="right" w:pos="9406"/>
      </w:tabs>
    </w:pPr>
    <w:rPr>
      <w:noProof w:val="0"/>
      <w:sz w:val="20"/>
      <w:szCs w:val="20"/>
      <w:lang w:val="ru-RU" w:eastAsia="ru-RU"/>
    </w:rPr>
  </w:style>
  <w:style w:type="character" w:customStyle="1" w:styleId="aa">
    <w:name w:val="Верхний колонтитул Знак"/>
    <w:basedOn w:val="a1"/>
    <w:link w:val="a9"/>
    <w:rsid w:val="00A20AC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b">
    <w:name w:val="Subtitle"/>
    <w:basedOn w:val="a0"/>
    <w:link w:val="ac"/>
    <w:qFormat/>
    <w:rsid w:val="00A20ACF"/>
    <w:pPr>
      <w:jc w:val="center"/>
    </w:pPr>
    <w:rPr>
      <w:b/>
      <w:noProof w:val="0"/>
      <w:sz w:val="32"/>
      <w:szCs w:val="20"/>
      <w:lang w:val="en-US" w:eastAsia="ru-RU"/>
    </w:rPr>
  </w:style>
  <w:style w:type="character" w:customStyle="1" w:styleId="ac">
    <w:name w:val="Подзаголовок Знак"/>
    <w:basedOn w:val="a1"/>
    <w:link w:val="ab"/>
    <w:rsid w:val="00A20ACF"/>
    <w:rPr>
      <w:rFonts w:ascii="Times New Roman" w:eastAsia="Times New Roman" w:hAnsi="Times New Roman" w:cs="Times New Roman"/>
      <w:b/>
      <w:sz w:val="32"/>
      <w:szCs w:val="20"/>
      <w:lang w:val="en-US" w:eastAsia="ru-RU"/>
    </w:rPr>
  </w:style>
  <w:style w:type="paragraph" w:styleId="ad">
    <w:name w:val="Body Text Indent"/>
    <w:basedOn w:val="a0"/>
    <w:link w:val="ae"/>
    <w:rsid w:val="00A20ACF"/>
    <w:pPr>
      <w:ind w:firstLine="720"/>
      <w:jc w:val="both"/>
    </w:pPr>
    <w:rPr>
      <w:noProof w:val="0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1"/>
    <w:link w:val="ad"/>
    <w:rsid w:val="00A20ACF"/>
    <w:rPr>
      <w:rFonts w:ascii="Times New Roman" w:eastAsia="Times New Roman" w:hAnsi="Times New Roman" w:cs="Times New Roman"/>
      <w:sz w:val="20"/>
      <w:szCs w:val="20"/>
      <w:lang w:val="ro-RO" w:eastAsia="ru-RU"/>
    </w:rPr>
  </w:style>
  <w:style w:type="paragraph" w:styleId="21">
    <w:name w:val="Body Text Indent 2"/>
    <w:basedOn w:val="a0"/>
    <w:link w:val="22"/>
    <w:rsid w:val="00A20ACF"/>
    <w:pPr>
      <w:ind w:firstLine="567"/>
    </w:pPr>
    <w:rPr>
      <w:rFonts w:ascii="Baltica RR" w:hAnsi="Baltica RR"/>
      <w:noProof w:val="0"/>
      <w:szCs w:val="20"/>
      <w:lang w:eastAsia="ru-RU"/>
    </w:rPr>
  </w:style>
  <w:style w:type="character" w:customStyle="1" w:styleId="22">
    <w:name w:val="Основной текст с отступом 2 Знак"/>
    <w:basedOn w:val="a1"/>
    <w:link w:val="21"/>
    <w:rsid w:val="00A20ACF"/>
    <w:rPr>
      <w:rFonts w:ascii="Baltica RR" w:eastAsia="Times New Roman" w:hAnsi="Baltica RR" w:cs="Times New Roman"/>
      <w:sz w:val="24"/>
      <w:szCs w:val="20"/>
      <w:lang w:val="ro-RO" w:eastAsia="ru-RU"/>
    </w:rPr>
  </w:style>
  <w:style w:type="paragraph" w:styleId="23">
    <w:name w:val="Body Text 2"/>
    <w:basedOn w:val="a0"/>
    <w:link w:val="24"/>
    <w:rsid w:val="00A20ACF"/>
    <w:pPr>
      <w:tabs>
        <w:tab w:val="left" w:pos="426"/>
      </w:tabs>
      <w:jc w:val="both"/>
    </w:pPr>
    <w:rPr>
      <w:rFonts w:ascii="Baltica RR" w:hAnsi="Baltica RR"/>
      <w:noProof w:val="0"/>
      <w:szCs w:val="20"/>
      <w:lang w:eastAsia="ru-RU"/>
    </w:rPr>
  </w:style>
  <w:style w:type="character" w:customStyle="1" w:styleId="24">
    <w:name w:val="Основной текст 2 Знак"/>
    <w:basedOn w:val="a1"/>
    <w:link w:val="23"/>
    <w:rsid w:val="00A20ACF"/>
    <w:rPr>
      <w:rFonts w:ascii="Baltica RR" w:eastAsia="Times New Roman" w:hAnsi="Baltica RR" w:cs="Times New Roman"/>
      <w:sz w:val="24"/>
      <w:szCs w:val="20"/>
      <w:lang w:val="ro-RO" w:eastAsia="ru-RU"/>
    </w:rPr>
  </w:style>
  <w:style w:type="paragraph" w:styleId="af">
    <w:name w:val="Balloon Text"/>
    <w:basedOn w:val="a0"/>
    <w:link w:val="af0"/>
    <w:semiHidden/>
    <w:rsid w:val="00A20ACF"/>
    <w:rPr>
      <w:rFonts w:ascii="Tahoma" w:hAnsi="Tahoma" w:cs="Tahoma"/>
      <w:noProof w:val="0"/>
      <w:sz w:val="16"/>
      <w:szCs w:val="16"/>
      <w:lang w:val="ru-RU" w:eastAsia="ru-RU"/>
    </w:rPr>
  </w:style>
  <w:style w:type="character" w:customStyle="1" w:styleId="af0">
    <w:name w:val="Текст выноски Знак"/>
    <w:basedOn w:val="a1"/>
    <w:link w:val="af"/>
    <w:semiHidden/>
    <w:rsid w:val="00A20ACF"/>
    <w:rPr>
      <w:rFonts w:ascii="Tahoma" w:eastAsia="Times New Roman" w:hAnsi="Tahoma" w:cs="Tahoma"/>
      <w:sz w:val="16"/>
      <w:szCs w:val="16"/>
      <w:lang w:val="ru-RU" w:eastAsia="ru-RU"/>
    </w:rPr>
  </w:style>
  <w:style w:type="table" w:styleId="af1">
    <w:name w:val="Table Grid"/>
    <w:basedOn w:val="a2"/>
    <w:uiPriority w:val="39"/>
    <w:rsid w:val="00A20A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Normal (Web)"/>
    <w:basedOn w:val="a0"/>
    <w:uiPriority w:val="99"/>
    <w:unhideWhenUsed/>
    <w:rsid w:val="00A20ACF"/>
    <w:pPr>
      <w:ind w:firstLine="567"/>
      <w:jc w:val="both"/>
    </w:pPr>
    <w:rPr>
      <w:noProof w:val="0"/>
      <w:lang w:val="ru-RU" w:eastAsia="ru-RU"/>
    </w:rPr>
  </w:style>
  <w:style w:type="paragraph" w:customStyle="1" w:styleId="cn">
    <w:name w:val="cn"/>
    <w:basedOn w:val="a0"/>
    <w:rsid w:val="00A20ACF"/>
    <w:pPr>
      <w:jc w:val="center"/>
    </w:pPr>
    <w:rPr>
      <w:noProof w:val="0"/>
      <w:lang w:val="ru-RU" w:eastAsia="ru-RU"/>
    </w:rPr>
  </w:style>
  <w:style w:type="paragraph" w:customStyle="1" w:styleId="cb">
    <w:name w:val="cb"/>
    <w:basedOn w:val="a0"/>
    <w:rsid w:val="00A20ACF"/>
    <w:pPr>
      <w:jc w:val="center"/>
    </w:pPr>
    <w:rPr>
      <w:b/>
      <w:bCs/>
      <w:noProof w:val="0"/>
      <w:lang w:val="ru-RU" w:eastAsia="ru-RU"/>
    </w:rPr>
  </w:style>
  <w:style w:type="paragraph" w:styleId="31">
    <w:name w:val="Body Text Indent 3"/>
    <w:basedOn w:val="a0"/>
    <w:link w:val="32"/>
    <w:rsid w:val="00A20ACF"/>
    <w:pPr>
      <w:spacing w:after="120"/>
      <w:ind w:left="283"/>
    </w:pPr>
    <w:rPr>
      <w:noProof w:val="0"/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A20ACF"/>
    <w:rPr>
      <w:rFonts w:ascii="Times New Roman" w:eastAsia="Times New Roman" w:hAnsi="Times New Roman" w:cs="Times New Roman"/>
      <w:sz w:val="16"/>
      <w:szCs w:val="16"/>
      <w:lang w:val="ro-RO"/>
    </w:rPr>
  </w:style>
  <w:style w:type="character" w:styleId="af3">
    <w:name w:val="Hyperlink"/>
    <w:uiPriority w:val="99"/>
    <w:rsid w:val="00A20ACF"/>
    <w:rPr>
      <w:color w:val="0000FF"/>
      <w:u w:val="single"/>
    </w:rPr>
  </w:style>
  <w:style w:type="paragraph" w:customStyle="1" w:styleId="cp">
    <w:name w:val="cp"/>
    <w:basedOn w:val="a0"/>
    <w:rsid w:val="00A20ACF"/>
    <w:pPr>
      <w:jc w:val="center"/>
    </w:pPr>
    <w:rPr>
      <w:b/>
      <w:bCs/>
      <w:noProof w:val="0"/>
      <w:lang w:eastAsia="ru-RU"/>
    </w:rPr>
  </w:style>
  <w:style w:type="paragraph" w:customStyle="1" w:styleId="rg">
    <w:name w:val="rg"/>
    <w:basedOn w:val="a0"/>
    <w:rsid w:val="00A20ACF"/>
    <w:pPr>
      <w:jc w:val="right"/>
    </w:pPr>
    <w:rPr>
      <w:noProof w:val="0"/>
      <w:lang w:val="ru-RU" w:eastAsia="ru-RU"/>
    </w:rPr>
  </w:style>
  <w:style w:type="paragraph" w:customStyle="1" w:styleId="Listparagraf1">
    <w:name w:val="Listă paragraf1"/>
    <w:basedOn w:val="a0"/>
    <w:qFormat/>
    <w:rsid w:val="00A20ACF"/>
    <w:pPr>
      <w:ind w:left="708"/>
    </w:pPr>
    <w:rPr>
      <w:noProof w:val="0"/>
      <w:lang w:eastAsia="ru-RU"/>
    </w:rPr>
  </w:style>
  <w:style w:type="paragraph" w:customStyle="1" w:styleId="Sub-ClauseText">
    <w:name w:val="Sub-Clause Text"/>
    <w:basedOn w:val="a0"/>
    <w:rsid w:val="00A20ACF"/>
    <w:pPr>
      <w:spacing w:before="120" w:after="120"/>
      <w:jc w:val="both"/>
    </w:pPr>
    <w:rPr>
      <w:noProof w:val="0"/>
      <w:spacing w:val="-4"/>
      <w:szCs w:val="20"/>
      <w:lang w:val="en-US"/>
    </w:rPr>
  </w:style>
  <w:style w:type="paragraph" w:customStyle="1" w:styleId="i">
    <w:name w:val="(i)"/>
    <w:basedOn w:val="a0"/>
    <w:rsid w:val="00A20ACF"/>
    <w:pPr>
      <w:suppressAutoHyphens/>
      <w:jc w:val="both"/>
    </w:pPr>
    <w:rPr>
      <w:rFonts w:ascii="Tms Rmn" w:hAnsi="Tms Rmn"/>
      <w:noProof w:val="0"/>
      <w:szCs w:val="20"/>
      <w:lang w:val="en-US"/>
    </w:rPr>
  </w:style>
  <w:style w:type="paragraph" w:customStyle="1" w:styleId="ListParagraph1">
    <w:name w:val="List Paragraph1"/>
    <w:basedOn w:val="a0"/>
    <w:qFormat/>
    <w:rsid w:val="00A20ACF"/>
    <w:pPr>
      <w:spacing w:after="200" w:line="276" w:lineRule="auto"/>
      <w:ind w:left="720"/>
      <w:contextualSpacing/>
    </w:pPr>
    <w:rPr>
      <w:rFonts w:ascii="Calibri" w:eastAsia="PMingLiU" w:hAnsi="Calibri"/>
      <w:noProof w:val="0"/>
      <w:sz w:val="22"/>
      <w:szCs w:val="22"/>
      <w:lang w:val="en-US" w:eastAsia="zh-CN"/>
    </w:rPr>
  </w:style>
  <w:style w:type="paragraph" w:customStyle="1" w:styleId="BankNormal">
    <w:name w:val="BankNormal"/>
    <w:basedOn w:val="a0"/>
    <w:rsid w:val="00A20ACF"/>
    <w:pPr>
      <w:spacing w:after="240"/>
    </w:pPr>
    <w:rPr>
      <w:noProof w:val="0"/>
      <w:szCs w:val="20"/>
      <w:lang w:val="en-US"/>
    </w:rPr>
  </w:style>
  <w:style w:type="paragraph" w:styleId="af4">
    <w:name w:val="TOC Heading"/>
    <w:basedOn w:val="1"/>
    <w:next w:val="a0"/>
    <w:uiPriority w:val="39"/>
    <w:unhideWhenUsed/>
    <w:qFormat/>
    <w:rsid w:val="00A20ACF"/>
    <w:pPr>
      <w:keepNext/>
      <w:keepLines/>
      <w:numPr>
        <w:numId w:val="0"/>
      </w:numPr>
      <w:tabs>
        <w:tab w:val="clear" w:pos="1134"/>
      </w:tabs>
      <w:spacing w:before="240" w:line="259" w:lineRule="auto"/>
      <w:jc w:val="left"/>
      <w:outlineLvl w:val="9"/>
    </w:pPr>
    <w:rPr>
      <w:rFonts w:ascii="Calibri Light" w:eastAsia="SimSun" w:hAnsi="Calibri Light"/>
      <w:b w:val="0"/>
      <w:color w:val="2E74B5"/>
      <w:sz w:val="32"/>
      <w:szCs w:val="32"/>
    </w:rPr>
  </w:style>
  <w:style w:type="paragraph" w:styleId="25">
    <w:name w:val="toc 2"/>
    <w:basedOn w:val="a0"/>
    <w:next w:val="a0"/>
    <w:autoRedefine/>
    <w:uiPriority w:val="39"/>
    <w:unhideWhenUsed/>
    <w:rsid w:val="00A20ACF"/>
    <w:pPr>
      <w:tabs>
        <w:tab w:val="left" w:pos="660"/>
        <w:tab w:val="right" w:leader="dot" w:pos="9628"/>
      </w:tabs>
      <w:spacing w:after="100" w:line="259" w:lineRule="auto"/>
      <w:ind w:left="220"/>
    </w:pPr>
    <w:rPr>
      <w:rFonts w:eastAsia="SimSun"/>
      <w:b/>
      <w:lang w:val="en-US"/>
    </w:rPr>
  </w:style>
  <w:style w:type="paragraph" w:styleId="11">
    <w:name w:val="toc 1"/>
    <w:basedOn w:val="a0"/>
    <w:next w:val="a0"/>
    <w:autoRedefine/>
    <w:uiPriority w:val="39"/>
    <w:unhideWhenUsed/>
    <w:rsid w:val="00A20ACF"/>
    <w:pPr>
      <w:tabs>
        <w:tab w:val="right" w:leader="dot" w:pos="9638"/>
      </w:tabs>
      <w:spacing w:after="100" w:line="259" w:lineRule="auto"/>
    </w:pPr>
    <w:rPr>
      <w:rFonts w:eastAsia="SimSun"/>
      <w:b/>
      <w:lang w:val="en-US"/>
    </w:rPr>
  </w:style>
  <w:style w:type="paragraph" w:styleId="33">
    <w:name w:val="toc 3"/>
    <w:basedOn w:val="a0"/>
    <w:next w:val="a0"/>
    <w:autoRedefine/>
    <w:uiPriority w:val="39"/>
    <w:unhideWhenUsed/>
    <w:rsid w:val="00A20ACF"/>
    <w:pPr>
      <w:spacing w:after="100" w:line="259" w:lineRule="auto"/>
      <w:ind w:left="440"/>
    </w:pPr>
    <w:rPr>
      <w:rFonts w:ascii="Calibri" w:eastAsia="SimSun" w:hAnsi="Calibri"/>
      <w:noProof w:val="0"/>
      <w:sz w:val="22"/>
      <w:szCs w:val="22"/>
      <w:lang w:val="en-US"/>
    </w:rPr>
  </w:style>
  <w:style w:type="paragraph" w:styleId="af5">
    <w:name w:val="footnote text"/>
    <w:basedOn w:val="a0"/>
    <w:link w:val="af6"/>
    <w:rsid w:val="00A20ACF"/>
    <w:pPr>
      <w:jc w:val="both"/>
    </w:pPr>
    <w:rPr>
      <w:noProof w:val="0"/>
      <w:sz w:val="20"/>
      <w:szCs w:val="20"/>
      <w:lang w:val="en-US"/>
    </w:rPr>
  </w:style>
  <w:style w:type="character" w:customStyle="1" w:styleId="af6">
    <w:name w:val="Текст сноски Знак"/>
    <w:basedOn w:val="a1"/>
    <w:link w:val="af5"/>
    <w:rsid w:val="00A20ACF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f7">
    <w:name w:val="footnote reference"/>
    <w:rsid w:val="00A20ACF"/>
    <w:rPr>
      <w:vertAlign w:val="superscript"/>
    </w:rPr>
  </w:style>
  <w:style w:type="character" w:styleId="af8">
    <w:name w:val="annotation reference"/>
    <w:uiPriority w:val="99"/>
    <w:rsid w:val="00A20ACF"/>
    <w:rPr>
      <w:sz w:val="16"/>
      <w:szCs w:val="16"/>
    </w:rPr>
  </w:style>
  <w:style w:type="paragraph" w:styleId="af9">
    <w:name w:val="annotation text"/>
    <w:basedOn w:val="a0"/>
    <w:link w:val="afa"/>
    <w:uiPriority w:val="99"/>
    <w:rsid w:val="00A20ACF"/>
    <w:rPr>
      <w:noProof w:val="0"/>
      <w:sz w:val="20"/>
      <w:szCs w:val="20"/>
      <w:lang w:val="ru-RU" w:eastAsia="ru-RU"/>
    </w:rPr>
  </w:style>
  <w:style w:type="character" w:customStyle="1" w:styleId="afa">
    <w:name w:val="Текст примечания Знак"/>
    <w:basedOn w:val="a1"/>
    <w:link w:val="af9"/>
    <w:uiPriority w:val="99"/>
    <w:rsid w:val="00A20AC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b">
    <w:name w:val="annotation subject"/>
    <w:basedOn w:val="af9"/>
    <w:next w:val="af9"/>
    <w:link w:val="afc"/>
    <w:rsid w:val="00A20ACF"/>
    <w:rPr>
      <w:b/>
      <w:bCs/>
    </w:rPr>
  </w:style>
  <w:style w:type="character" w:customStyle="1" w:styleId="afc">
    <w:name w:val="Тема примечания Знак"/>
    <w:basedOn w:val="afa"/>
    <w:link w:val="afb"/>
    <w:rsid w:val="00A20ACF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customStyle="1" w:styleId="Default">
    <w:name w:val="Default"/>
    <w:rsid w:val="00A20ACF"/>
    <w:pPr>
      <w:autoSpaceDE w:val="0"/>
      <w:autoSpaceDN w:val="0"/>
      <w:adjustRightInd w:val="0"/>
      <w:spacing w:after="0" w:line="240" w:lineRule="auto"/>
    </w:pPr>
    <w:rPr>
      <w:rFonts w:ascii="EUAlbertina" w:eastAsia="PMingLiU" w:hAnsi="EUAlbertina" w:cs="EUAlbertina"/>
      <w:color w:val="000000"/>
      <w:sz w:val="24"/>
      <w:szCs w:val="24"/>
      <w:lang w:val="en-US" w:eastAsia="zh-CN"/>
    </w:rPr>
  </w:style>
  <w:style w:type="paragraph" w:customStyle="1" w:styleId="Standard">
    <w:name w:val="Standard"/>
    <w:rsid w:val="00A20ACF"/>
    <w:pPr>
      <w:suppressAutoHyphens/>
      <w:autoSpaceDN w:val="0"/>
      <w:spacing w:after="200" w:line="276" w:lineRule="auto"/>
    </w:pPr>
    <w:rPr>
      <w:rFonts w:ascii="Calibri" w:eastAsia="Calibri" w:hAnsi="Calibri" w:cs="Calibri"/>
      <w:kern w:val="3"/>
      <w:lang w:val="en-US"/>
    </w:rPr>
  </w:style>
  <w:style w:type="character" w:customStyle="1" w:styleId="apple-converted-space">
    <w:name w:val="apple-converted-space"/>
    <w:rsid w:val="00A20ACF"/>
  </w:style>
  <w:style w:type="paragraph" w:customStyle="1" w:styleId="Style3">
    <w:name w:val="Style3"/>
    <w:basedOn w:val="3"/>
    <w:link w:val="Style3Char"/>
    <w:qFormat/>
    <w:rsid w:val="00A20ACF"/>
    <w:pPr>
      <w:keepNext w:val="0"/>
      <w:keepLines w:val="0"/>
      <w:tabs>
        <w:tab w:val="left" w:pos="360"/>
      </w:tabs>
      <w:spacing w:before="100" w:beforeAutospacing="1" w:after="120"/>
      <w:ind w:left="1338" w:hanging="870"/>
    </w:pPr>
    <w:rPr>
      <w:rFonts w:ascii="Times New Roman" w:eastAsia="Times New Roman" w:hAnsi="Times New Roman" w:cs="Times New Roman"/>
      <w:bCs w:val="0"/>
      <w:noProof w:val="0"/>
      <w:color w:val="auto"/>
      <w:lang w:val="en-US" w:eastAsia="ru-RU"/>
    </w:rPr>
  </w:style>
  <w:style w:type="character" w:customStyle="1" w:styleId="Style3Char">
    <w:name w:val="Style3 Char"/>
    <w:link w:val="Style3"/>
    <w:rsid w:val="00A20ACF"/>
    <w:rPr>
      <w:rFonts w:ascii="Times New Roman" w:eastAsia="Times New Roman" w:hAnsi="Times New Roman" w:cs="Times New Roman"/>
      <w:b/>
      <w:sz w:val="24"/>
      <w:szCs w:val="24"/>
      <w:lang w:val="en-US" w:eastAsia="ru-RU"/>
    </w:rPr>
  </w:style>
  <w:style w:type="paragraph" w:styleId="41">
    <w:name w:val="toc 4"/>
    <w:basedOn w:val="a0"/>
    <w:next w:val="a0"/>
    <w:autoRedefine/>
    <w:uiPriority w:val="39"/>
    <w:unhideWhenUsed/>
    <w:rsid w:val="00A20ACF"/>
    <w:pPr>
      <w:spacing w:after="100" w:line="276" w:lineRule="auto"/>
      <w:ind w:left="660"/>
    </w:pPr>
    <w:rPr>
      <w:rFonts w:ascii="Calibri" w:hAnsi="Calibri"/>
      <w:noProof w:val="0"/>
      <w:sz w:val="22"/>
      <w:szCs w:val="22"/>
      <w:lang w:val="en-US"/>
    </w:rPr>
  </w:style>
  <w:style w:type="paragraph" w:styleId="51">
    <w:name w:val="toc 5"/>
    <w:basedOn w:val="a0"/>
    <w:next w:val="a0"/>
    <w:autoRedefine/>
    <w:uiPriority w:val="39"/>
    <w:unhideWhenUsed/>
    <w:rsid w:val="00A20ACF"/>
    <w:pPr>
      <w:spacing w:after="100" w:line="276" w:lineRule="auto"/>
      <w:ind w:left="880"/>
    </w:pPr>
    <w:rPr>
      <w:rFonts w:ascii="Calibri" w:hAnsi="Calibri"/>
      <w:noProof w:val="0"/>
      <w:sz w:val="22"/>
      <w:szCs w:val="22"/>
      <w:lang w:val="en-US"/>
    </w:rPr>
  </w:style>
  <w:style w:type="paragraph" w:styleId="6">
    <w:name w:val="toc 6"/>
    <w:basedOn w:val="a0"/>
    <w:next w:val="a0"/>
    <w:autoRedefine/>
    <w:uiPriority w:val="39"/>
    <w:unhideWhenUsed/>
    <w:rsid w:val="00A20ACF"/>
    <w:pPr>
      <w:spacing w:after="100" w:line="276" w:lineRule="auto"/>
      <w:ind w:left="1100"/>
    </w:pPr>
    <w:rPr>
      <w:rFonts w:ascii="Calibri" w:hAnsi="Calibri"/>
      <w:noProof w:val="0"/>
      <w:sz w:val="22"/>
      <w:szCs w:val="22"/>
      <w:lang w:val="en-US"/>
    </w:rPr>
  </w:style>
  <w:style w:type="paragraph" w:styleId="7">
    <w:name w:val="toc 7"/>
    <w:basedOn w:val="a0"/>
    <w:next w:val="a0"/>
    <w:autoRedefine/>
    <w:uiPriority w:val="39"/>
    <w:unhideWhenUsed/>
    <w:rsid w:val="00A20ACF"/>
    <w:pPr>
      <w:spacing w:after="100" w:line="276" w:lineRule="auto"/>
      <w:ind w:left="1320"/>
    </w:pPr>
    <w:rPr>
      <w:rFonts w:ascii="Calibri" w:hAnsi="Calibri"/>
      <w:noProof w:val="0"/>
      <w:sz w:val="22"/>
      <w:szCs w:val="22"/>
      <w:lang w:val="en-US"/>
    </w:rPr>
  </w:style>
  <w:style w:type="paragraph" w:styleId="81">
    <w:name w:val="toc 8"/>
    <w:basedOn w:val="a0"/>
    <w:next w:val="a0"/>
    <w:autoRedefine/>
    <w:uiPriority w:val="39"/>
    <w:unhideWhenUsed/>
    <w:rsid w:val="00A20ACF"/>
    <w:pPr>
      <w:spacing w:after="100" w:line="276" w:lineRule="auto"/>
      <w:ind w:left="1540"/>
    </w:pPr>
    <w:rPr>
      <w:rFonts w:ascii="Calibri" w:hAnsi="Calibri"/>
      <w:noProof w:val="0"/>
      <w:sz w:val="22"/>
      <w:szCs w:val="22"/>
      <w:lang w:val="en-US"/>
    </w:rPr>
  </w:style>
  <w:style w:type="paragraph" w:styleId="91">
    <w:name w:val="toc 9"/>
    <w:basedOn w:val="a0"/>
    <w:next w:val="a0"/>
    <w:autoRedefine/>
    <w:uiPriority w:val="39"/>
    <w:unhideWhenUsed/>
    <w:rsid w:val="00A20ACF"/>
    <w:pPr>
      <w:spacing w:after="100" w:line="276" w:lineRule="auto"/>
      <w:ind w:left="1760"/>
    </w:pPr>
    <w:rPr>
      <w:rFonts w:ascii="Calibri" w:hAnsi="Calibri"/>
      <w:noProof w:val="0"/>
      <w:sz w:val="22"/>
      <w:szCs w:val="22"/>
      <w:lang w:val="en-US"/>
    </w:rPr>
  </w:style>
  <w:style w:type="paragraph" w:customStyle="1" w:styleId="Style153">
    <w:name w:val="Style153"/>
    <w:basedOn w:val="a0"/>
    <w:uiPriority w:val="99"/>
    <w:rsid w:val="00A20ACF"/>
    <w:pPr>
      <w:widowControl w:val="0"/>
      <w:autoSpaceDE w:val="0"/>
      <w:autoSpaceDN w:val="0"/>
      <w:adjustRightInd w:val="0"/>
      <w:spacing w:line="317" w:lineRule="exact"/>
      <w:jc w:val="both"/>
    </w:pPr>
    <w:rPr>
      <w:noProof w:val="0"/>
      <w:lang w:eastAsia="ro-RO"/>
    </w:rPr>
  </w:style>
  <w:style w:type="character" w:customStyle="1" w:styleId="FontStyle195">
    <w:name w:val="Font Style195"/>
    <w:uiPriority w:val="99"/>
    <w:rsid w:val="00A20ACF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73">
    <w:name w:val="Style73"/>
    <w:basedOn w:val="a0"/>
    <w:uiPriority w:val="99"/>
    <w:rsid w:val="00A20ACF"/>
    <w:pPr>
      <w:widowControl w:val="0"/>
      <w:autoSpaceDE w:val="0"/>
      <w:autoSpaceDN w:val="0"/>
      <w:adjustRightInd w:val="0"/>
      <w:spacing w:line="314" w:lineRule="exact"/>
      <w:jc w:val="both"/>
    </w:pPr>
    <w:rPr>
      <w:noProof w:val="0"/>
      <w:lang w:eastAsia="ro-RO"/>
    </w:rPr>
  </w:style>
  <w:style w:type="character" w:customStyle="1" w:styleId="FontStyle197">
    <w:name w:val="Font Style197"/>
    <w:uiPriority w:val="99"/>
    <w:rsid w:val="00A20ACF"/>
    <w:rPr>
      <w:rFonts w:ascii="Times New Roman" w:hAnsi="Times New Roman" w:cs="Times New Roman"/>
      <w:sz w:val="22"/>
      <w:szCs w:val="22"/>
    </w:rPr>
  </w:style>
  <w:style w:type="paragraph" w:styleId="HTML">
    <w:name w:val="HTML Preformatted"/>
    <w:basedOn w:val="a0"/>
    <w:link w:val="HTML0"/>
    <w:uiPriority w:val="99"/>
    <w:semiHidden/>
    <w:unhideWhenUsed/>
    <w:rsid w:val="00A20ACF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A20ACF"/>
    <w:rPr>
      <w:rFonts w:ascii="Consolas" w:eastAsia="Times New Roman" w:hAnsi="Consolas" w:cs="Times New Roman"/>
      <w:noProof/>
      <w:sz w:val="20"/>
      <w:szCs w:val="20"/>
      <w:lang w:val="ro-RO"/>
    </w:rPr>
  </w:style>
  <w:style w:type="character" w:customStyle="1" w:styleId="Style4Char">
    <w:name w:val="Style4 Char"/>
    <w:basedOn w:val="Style3Char"/>
    <w:locked/>
    <w:rsid w:val="00BF5BF3"/>
    <w:rPr>
      <w:rFonts w:ascii="Times New Roman" w:eastAsia="Calibri" w:hAnsi="Times New Roman" w:cs="Times New Roman"/>
      <w:b/>
      <w:sz w:val="24"/>
      <w:szCs w:val="24"/>
      <w:lang w:val="ru-RU" w:eastAsia="ru-RU" w:bidi="ar-SA"/>
    </w:rPr>
  </w:style>
  <w:style w:type="character" w:customStyle="1" w:styleId="shorttext">
    <w:name w:val="short_text"/>
    <w:rsid w:val="00233538"/>
  </w:style>
  <w:style w:type="paragraph" w:styleId="afd">
    <w:name w:val="caption"/>
    <w:basedOn w:val="a0"/>
    <w:qFormat/>
    <w:rsid w:val="00460653"/>
    <w:pPr>
      <w:spacing w:before="240" w:after="60"/>
      <w:jc w:val="center"/>
    </w:pPr>
    <w:rPr>
      <w:rFonts w:ascii="Arial" w:hAnsi="Arial"/>
      <w:b/>
      <w:noProof w:val="0"/>
      <w:kern w:val="28"/>
      <w:sz w:val="32"/>
      <w:szCs w:val="20"/>
      <w:lang w:val="ru-RU" w:eastAsia="ru-RU"/>
    </w:rPr>
  </w:style>
  <w:style w:type="character" w:customStyle="1" w:styleId="afe">
    <w:name w:val="Основной текст + Курсив"/>
    <w:rsid w:val="0077101F"/>
    <w:rPr>
      <w:rFonts w:ascii="Times New Roman" w:hAnsi="Times New Roman"/>
      <w:i/>
      <w:color w:val="000000"/>
      <w:spacing w:val="0"/>
      <w:w w:val="100"/>
      <w:position w:val="0"/>
      <w:sz w:val="22"/>
      <w:u w:val="none"/>
      <w:lang w:val="ro-RO" w:eastAsia="ro-RO"/>
    </w:rPr>
  </w:style>
  <w:style w:type="character" w:styleId="aff">
    <w:name w:val="Strong"/>
    <w:basedOn w:val="a1"/>
    <w:uiPriority w:val="22"/>
    <w:qFormat/>
    <w:rsid w:val="00EC7F38"/>
    <w:rPr>
      <w:b/>
      <w:bCs/>
    </w:rPr>
  </w:style>
  <w:style w:type="paragraph" w:styleId="aff0">
    <w:name w:val="Revision"/>
    <w:hidden/>
    <w:uiPriority w:val="99"/>
    <w:semiHidden/>
    <w:rsid w:val="003D58B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table" w:customStyle="1" w:styleId="Grigliatabella1">
    <w:name w:val="Griglia tabella1"/>
    <w:basedOn w:val="a2"/>
    <w:next w:val="af1"/>
    <w:uiPriority w:val="39"/>
    <w:rsid w:val="00615E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a2"/>
    <w:next w:val="af1"/>
    <w:uiPriority w:val="39"/>
    <w:rsid w:val="00BE362C"/>
    <w:pPr>
      <w:spacing w:after="0" w:line="240" w:lineRule="auto"/>
    </w:pPr>
    <w:rPr>
      <w:rFonts w:eastAsia="SimSun"/>
      <w:lang w:val="ro-RO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">
    <w:name w:val="Griglia tabella3"/>
    <w:basedOn w:val="a2"/>
    <w:next w:val="af1"/>
    <w:uiPriority w:val="39"/>
    <w:rsid w:val="009D62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2"/>
    <w:next w:val="af1"/>
    <w:uiPriority w:val="39"/>
    <w:rsid w:val="009D62FF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gliatabella4">
    <w:name w:val="Griglia tabella4"/>
    <w:basedOn w:val="a2"/>
    <w:next w:val="af1"/>
    <w:uiPriority w:val="39"/>
    <w:rsid w:val="00130A4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1">
    <w:name w:val="Placeholder Text"/>
    <w:basedOn w:val="a1"/>
    <w:uiPriority w:val="99"/>
    <w:semiHidden/>
    <w:rsid w:val="00130A49"/>
    <w:rPr>
      <w:color w:val="808080"/>
    </w:rPr>
  </w:style>
  <w:style w:type="character" w:customStyle="1" w:styleId="ln2paragraf1">
    <w:name w:val="ln2paragraf1"/>
    <w:rsid w:val="007D2982"/>
    <w:rPr>
      <w:b/>
      <w:bCs/>
    </w:rPr>
  </w:style>
  <w:style w:type="character" w:customStyle="1" w:styleId="ln2tparagraf">
    <w:name w:val="ln2tparagraf"/>
    <w:rsid w:val="007D2982"/>
  </w:style>
  <w:style w:type="character" w:customStyle="1" w:styleId="ln2tpunct">
    <w:name w:val="ln2tpunct"/>
    <w:rsid w:val="007D2982"/>
  </w:style>
  <w:style w:type="paragraph" w:customStyle="1" w:styleId="nt">
    <w:name w:val="nt"/>
    <w:basedOn w:val="a0"/>
    <w:rsid w:val="00F366C7"/>
    <w:pPr>
      <w:ind w:left="567" w:right="567" w:hanging="567"/>
      <w:jc w:val="both"/>
    </w:pPr>
    <w:rPr>
      <w:rFonts w:eastAsiaTheme="minorEastAsia"/>
      <w:i/>
      <w:iCs/>
      <w:noProof w:val="0"/>
      <w:color w:val="663300"/>
      <w:sz w:val="20"/>
      <w:szCs w:val="20"/>
      <w:lang w:val="ru-RU" w:eastAsia="ru-RU"/>
    </w:rPr>
  </w:style>
  <w:style w:type="character" w:customStyle="1" w:styleId="tax1">
    <w:name w:val="tax1"/>
    <w:rsid w:val="00AC7DAC"/>
    <w:rPr>
      <w:b/>
      <w:bCs/>
      <w:sz w:val="26"/>
      <w:szCs w:val="26"/>
    </w:rPr>
  </w:style>
  <w:style w:type="paragraph" w:customStyle="1" w:styleId="DefaultText">
    <w:name w:val="Default Text"/>
    <w:basedOn w:val="a0"/>
    <w:link w:val="DefaultTextChar"/>
    <w:uiPriority w:val="99"/>
    <w:rsid w:val="006A6FDA"/>
    <w:rPr>
      <w:szCs w:val="20"/>
      <w:lang w:val="en-US"/>
    </w:rPr>
  </w:style>
  <w:style w:type="character" w:customStyle="1" w:styleId="DefaultTextChar">
    <w:name w:val="Default Text Char"/>
    <w:link w:val="DefaultText"/>
    <w:uiPriority w:val="99"/>
    <w:locked/>
    <w:rsid w:val="006A6FDA"/>
    <w:rPr>
      <w:rFonts w:ascii="Times New Roman" w:eastAsia="Times New Roman" w:hAnsi="Times New Roman" w:cs="Times New Roman"/>
      <w:noProof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9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071697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41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6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46770C-FBAA-4C4F-8625-63F9639FB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371</Words>
  <Characters>2120</Characters>
  <Application>Microsoft Office Word</Application>
  <DocSecurity>0</DocSecurity>
  <Lines>17</Lines>
  <Paragraphs>4</Paragraphs>
  <ScaleCrop>false</ScaleCrop>
  <HeadingPairs>
    <vt:vector size="8" baseType="variant">
      <vt:variant>
        <vt:lpstr>Название</vt:lpstr>
      </vt:variant>
      <vt:variant>
        <vt:i4>1</vt:i4>
      </vt:variant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Hewlett-Packard Company</Company>
  <LinksUpToDate>false</LinksUpToDate>
  <CharactersWithSpaces>2487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student001 student001</dc:creator>
  <cp:lastModifiedBy>Violina VL. Lungu</cp:lastModifiedBy>
  <cp:revision>5</cp:revision>
  <cp:lastPrinted>2021-06-01T11:52:00Z</cp:lastPrinted>
  <dcterms:created xsi:type="dcterms:W3CDTF">2021-06-14T10:00:00Z</dcterms:created>
  <dcterms:modified xsi:type="dcterms:W3CDTF">2021-06-21T08:15:00Z</dcterms:modified>
</cp:coreProperties>
</file>