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71AB" w14:textId="77777777" w:rsidR="00A91216" w:rsidRPr="00FF430B" w:rsidRDefault="00A91216">
      <w:pPr>
        <w:rPr>
          <w:lang w:val="ro-MD"/>
        </w:rPr>
      </w:pPr>
    </w:p>
    <w:p w14:paraId="41152BE5" w14:textId="77777777" w:rsidR="00D925B0" w:rsidRPr="00FF430B" w:rsidRDefault="00D925B0" w:rsidP="00D925B0">
      <w:pPr>
        <w:rPr>
          <w:b/>
          <w:noProof w:val="0"/>
          <w:sz w:val="28"/>
          <w:szCs w:val="28"/>
          <w:lang w:val="ro-MD" w:eastAsia="ru-RU"/>
        </w:rPr>
      </w:pPr>
    </w:p>
    <w:p w14:paraId="62DCCB65" w14:textId="297D9AB0" w:rsidR="00BA7FF4" w:rsidRPr="00FF430B" w:rsidRDefault="00BA7FF4" w:rsidP="00BA7FF4">
      <w:pPr>
        <w:jc w:val="right"/>
        <w:rPr>
          <w:noProof w:val="0"/>
          <w:sz w:val="22"/>
          <w:szCs w:val="22"/>
          <w:lang w:val="ro-MD"/>
        </w:rPr>
      </w:pPr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="00EF4276" w:rsidRPr="00FF430B">
        <w:rPr>
          <w:noProof w:val="0"/>
          <w:lang w:val="ro-MD"/>
        </w:rPr>
        <w:t>19</w:t>
      </w:r>
    </w:p>
    <w:p w14:paraId="6C79352E" w14:textId="77777777" w:rsidR="005822FB" w:rsidRDefault="005822FB" w:rsidP="005822FB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la Documentația standard nr.69</w:t>
      </w:r>
    </w:p>
    <w:p w14:paraId="00FA162F" w14:textId="77777777" w:rsidR="005822FB" w:rsidRDefault="005822FB" w:rsidP="005822FB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din 7 mai 2021</w:t>
      </w:r>
    </w:p>
    <w:p w14:paraId="4A0A452C" w14:textId="77777777" w:rsidR="00B27D8B" w:rsidRPr="00FF430B" w:rsidRDefault="00B27D8B" w:rsidP="000D4488">
      <w:pPr>
        <w:tabs>
          <w:tab w:val="left" w:pos="567"/>
        </w:tabs>
        <w:jc w:val="center"/>
        <w:rPr>
          <w:b/>
          <w:color w:val="000000"/>
          <w:w w:val="90"/>
          <w:lang w:val="ro-MD"/>
        </w:rPr>
      </w:pPr>
    </w:p>
    <w:p w14:paraId="070C799C" w14:textId="77777777" w:rsidR="00653E70" w:rsidRPr="00FF430B" w:rsidRDefault="00653E70" w:rsidP="00653E70">
      <w:pPr>
        <w:pStyle w:val="1"/>
        <w:numPr>
          <w:ilvl w:val="0"/>
          <w:numId w:val="0"/>
        </w:numPr>
        <w:ind w:left="720"/>
        <w:rPr>
          <w:sz w:val="22"/>
          <w:szCs w:val="22"/>
          <w:lang w:val="ro-MD"/>
        </w:rPr>
      </w:pPr>
    </w:p>
    <w:p w14:paraId="04A21A3C" w14:textId="77777777" w:rsidR="00653E70" w:rsidRPr="00FF430B" w:rsidRDefault="00653E70" w:rsidP="00653E70">
      <w:pPr>
        <w:pStyle w:val="1"/>
        <w:numPr>
          <w:ilvl w:val="0"/>
          <w:numId w:val="0"/>
        </w:numPr>
        <w:ind w:left="720"/>
        <w:rPr>
          <w:lang w:val="ro-MD"/>
        </w:rPr>
      </w:pPr>
      <w:r w:rsidRPr="00FF430B">
        <w:rPr>
          <w:lang w:val="ro-MD"/>
        </w:rPr>
        <w:t>ANGAJAMENT PRIVIND SUSŢINEREA TEHNIC</w:t>
      </w:r>
      <w:r w:rsidR="005B24DA" w:rsidRPr="00FF430B">
        <w:rPr>
          <w:lang w:val="ro-MD"/>
        </w:rPr>
        <w:t>Ă</w:t>
      </w:r>
      <w:r w:rsidR="00543226" w:rsidRPr="00FF430B">
        <w:rPr>
          <w:lang w:val="ro-MD"/>
        </w:rPr>
        <w:t xml:space="preserve"> </w:t>
      </w:r>
      <w:r w:rsidR="005B24DA" w:rsidRPr="00FF430B">
        <w:rPr>
          <w:lang w:val="ro-MD"/>
        </w:rPr>
        <w:t>Ș</w:t>
      </w:r>
      <w:r w:rsidRPr="00FF430B">
        <w:rPr>
          <w:lang w:val="ro-MD"/>
        </w:rPr>
        <w:t>I PROFESIONALĂ A OFERTANTULUI/GRUPULUI DE OPERATORI ECONOMICI</w:t>
      </w:r>
    </w:p>
    <w:p w14:paraId="59D52AFD" w14:textId="77777777" w:rsidR="00AC7DAC" w:rsidRPr="00FF430B" w:rsidRDefault="00AC7DAC" w:rsidP="00AC7DAC">
      <w:pPr>
        <w:ind w:left="5040" w:firstLine="720"/>
        <w:jc w:val="both"/>
        <w:rPr>
          <w:rStyle w:val="tax1"/>
          <w:rFonts w:eastAsiaTheme="majorEastAsia"/>
          <w:sz w:val="24"/>
          <w:szCs w:val="24"/>
          <w:lang w:val="ro-MD"/>
        </w:rPr>
      </w:pPr>
    </w:p>
    <w:p w14:paraId="61DF18C7" w14:textId="77777777" w:rsidR="006A6FDA" w:rsidRPr="00FF430B" w:rsidRDefault="006A6FDA" w:rsidP="00AC7DAC">
      <w:pPr>
        <w:ind w:left="5040" w:firstLine="720"/>
        <w:jc w:val="both"/>
        <w:rPr>
          <w:rStyle w:val="tax1"/>
          <w:rFonts w:eastAsiaTheme="majorEastAsia"/>
          <w:sz w:val="24"/>
          <w:szCs w:val="24"/>
          <w:lang w:val="ro-MD"/>
        </w:rPr>
      </w:pPr>
    </w:p>
    <w:p w14:paraId="46C68793" w14:textId="77777777" w:rsidR="006A6FDA" w:rsidRPr="00FF430B" w:rsidRDefault="006A6FDA" w:rsidP="006A6FDA">
      <w:pPr>
        <w:pStyle w:val="DefaultText"/>
        <w:rPr>
          <w:noProof w:val="0"/>
          <w:szCs w:val="24"/>
          <w:lang w:val="ro-MD"/>
        </w:rPr>
      </w:pPr>
    </w:p>
    <w:p w14:paraId="494BE0DA" w14:textId="77777777" w:rsidR="006A6FDA" w:rsidRPr="00FF430B" w:rsidRDefault="006A6FDA" w:rsidP="006A6FDA">
      <w:pPr>
        <w:shd w:val="clear" w:color="auto" w:fill="FFFFFF"/>
        <w:rPr>
          <w:b/>
          <w:lang w:val="ro-MD"/>
        </w:rPr>
      </w:pPr>
      <w:r w:rsidRPr="00FF430B">
        <w:rPr>
          <w:b/>
          <w:spacing w:val="-2"/>
          <w:lang w:val="ro-MD"/>
        </w:rPr>
        <w:t>..........................</w:t>
      </w:r>
    </w:p>
    <w:p w14:paraId="7EFDEBD9" w14:textId="77777777" w:rsidR="006A6FDA" w:rsidRPr="00FF430B" w:rsidRDefault="006A6FDA" w:rsidP="006A6FDA">
      <w:pPr>
        <w:shd w:val="clear" w:color="auto" w:fill="FFFFFF"/>
        <w:rPr>
          <w:lang w:val="ro-MD"/>
        </w:rPr>
      </w:pPr>
      <w:r w:rsidRPr="00FF430B">
        <w:rPr>
          <w:lang w:val="ro-MD"/>
        </w:rPr>
        <w:t>(denumirea)</w:t>
      </w:r>
    </w:p>
    <w:p w14:paraId="6E4DF02C" w14:textId="77777777" w:rsidR="006A6FDA" w:rsidRPr="00FF430B" w:rsidRDefault="006A6FDA" w:rsidP="006A6FDA">
      <w:pPr>
        <w:shd w:val="clear" w:color="auto" w:fill="FFFFFF"/>
        <w:jc w:val="center"/>
        <w:rPr>
          <w:b/>
          <w:lang w:val="ro-MD"/>
        </w:rPr>
      </w:pPr>
      <w:r w:rsidRPr="00FF430B">
        <w:rPr>
          <w:b/>
          <w:lang w:val="ro-MD"/>
        </w:rPr>
        <w:t>ANGAJAMENT</w:t>
      </w:r>
    </w:p>
    <w:p w14:paraId="3F03AA11" w14:textId="77777777" w:rsidR="006A6FDA" w:rsidRPr="00FF430B" w:rsidRDefault="006A6FDA" w:rsidP="006A6FDA">
      <w:pPr>
        <w:shd w:val="clear" w:color="auto" w:fill="FFFFFF"/>
        <w:jc w:val="center"/>
        <w:rPr>
          <w:b/>
          <w:lang w:val="ro-MD"/>
        </w:rPr>
      </w:pPr>
      <w:r w:rsidRPr="00FF430B">
        <w:rPr>
          <w:b/>
          <w:lang w:val="ro-MD"/>
        </w:rPr>
        <w:t>privind susţinerea tehnic</w:t>
      </w:r>
      <w:r w:rsidR="005B24DA" w:rsidRPr="00FF430B">
        <w:rPr>
          <w:b/>
          <w:lang w:val="ro-MD"/>
        </w:rPr>
        <w:t>ă</w:t>
      </w:r>
      <w:r w:rsidR="0019071C" w:rsidRPr="00FF430B">
        <w:rPr>
          <w:b/>
          <w:lang w:val="ro-MD"/>
        </w:rPr>
        <w:t xml:space="preserve"> </w:t>
      </w:r>
      <w:r w:rsidR="005B24DA" w:rsidRPr="00FF430B">
        <w:rPr>
          <w:b/>
          <w:lang w:val="ro-MD"/>
        </w:rPr>
        <w:t>ș</w:t>
      </w:r>
      <w:r w:rsidRPr="00FF430B">
        <w:rPr>
          <w:b/>
          <w:lang w:val="ro-MD"/>
        </w:rPr>
        <w:t>i profesională</w:t>
      </w:r>
    </w:p>
    <w:p w14:paraId="0AA01F2D" w14:textId="77777777" w:rsidR="006A6FDA" w:rsidRPr="00FF430B" w:rsidRDefault="006A6FDA" w:rsidP="006A6FDA">
      <w:pPr>
        <w:shd w:val="clear" w:color="auto" w:fill="FFFFFF"/>
        <w:jc w:val="center"/>
        <w:rPr>
          <w:b/>
          <w:lang w:val="ro-MD"/>
        </w:rPr>
      </w:pPr>
      <w:r w:rsidRPr="00FF430B">
        <w:rPr>
          <w:b/>
          <w:lang w:val="ro-MD"/>
        </w:rPr>
        <w:t>a ofertantului/candidatului</w:t>
      </w:r>
    </w:p>
    <w:p w14:paraId="3BD8C263" w14:textId="77777777" w:rsidR="00FB2FFC" w:rsidRPr="00FF430B" w:rsidRDefault="00FB2FFC" w:rsidP="006A6FDA">
      <w:pPr>
        <w:shd w:val="clear" w:color="auto" w:fill="FFFFFF"/>
        <w:jc w:val="center"/>
        <w:rPr>
          <w:lang w:val="ro-MD"/>
        </w:rPr>
      </w:pPr>
    </w:p>
    <w:p w14:paraId="05A61CEC" w14:textId="77777777" w:rsidR="006A6FDA" w:rsidRPr="00FF430B" w:rsidRDefault="006A6FDA" w:rsidP="006A6FDA">
      <w:pPr>
        <w:shd w:val="clear" w:color="auto" w:fill="FFFFFF"/>
        <w:rPr>
          <w:lang w:val="ro-MD"/>
        </w:rPr>
      </w:pPr>
      <w:r w:rsidRPr="00FF430B">
        <w:rPr>
          <w:spacing w:val="-2"/>
          <w:lang w:val="ro-MD"/>
        </w:rPr>
        <w:t>Către</w:t>
      </w:r>
      <w:r w:rsidRPr="00FF430B">
        <w:rPr>
          <w:lang w:val="ro-MD"/>
        </w:rPr>
        <w:t>, ..................................</w:t>
      </w:r>
      <w:r w:rsidR="00FB2FFC" w:rsidRPr="00FF430B">
        <w:rPr>
          <w:lang w:val="ro-MD"/>
        </w:rPr>
        <w:t>.......................................................................................................</w:t>
      </w:r>
      <w:r w:rsidRPr="00FF430B">
        <w:rPr>
          <w:lang w:val="ro-MD"/>
        </w:rPr>
        <w:t>........</w:t>
      </w:r>
    </w:p>
    <w:p w14:paraId="50B02BC0" w14:textId="77777777" w:rsidR="006A6FDA" w:rsidRPr="00FF430B" w:rsidRDefault="0019071C" w:rsidP="006A6FDA">
      <w:pPr>
        <w:shd w:val="clear" w:color="auto" w:fill="FFFFFF"/>
        <w:spacing w:before="5"/>
        <w:rPr>
          <w:i/>
          <w:lang w:val="ro-MD"/>
        </w:rPr>
      </w:pPr>
      <w:r w:rsidRPr="00FF430B">
        <w:rPr>
          <w:i/>
          <w:lang w:val="ro-MD"/>
        </w:rPr>
        <w:t xml:space="preserve">                                   </w:t>
      </w:r>
      <w:r w:rsidR="006A6FDA" w:rsidRPr="00FF430B">
        <w:rPr>
          <w:i/>
          <w:lang w:val="ro-MD"/>
        </w:rPr>
        <w:t>(denumirea autorităţii contractante şi adresa completă)</w:t>
      </w:r>
    </w:p>
    <w:p w14:paraId="118B506D" w14:textId="77777777" w:rsidR="006A6FDA" w:rsidRPr="00FF430B" w:rsidRDefault="006A6FDA" w:rsidP="006A6FDA">
      <w:pPr>
        <w:shd w:val="clear" w:color="auto" w:fill="FFFFFF"/>
        <w:tabs>
          <w:tab w:val="left" w:leader="dot" w:pos="7181"/>
        </w:tabs>
        <w:jc w:val="both"/>
        <w:rPr>
          <w:lang w:val="ro-MD"/>
        </w:rPr>
      </w:pPr>
      <w:r w:rsidRPr="00FF430B">
        <w:rPr>
          <w:lang w:val="ro-MD"/>
        </w:rPr>
        <w:t>Cu privire la procedura pentru atribuirea contractului ................</w:t>
      </w:r>
      <w:r w:rsidRPr="00FF430B">
        <w:rPr>
          <w:i/>
          <w:lang w:val="ro-MD"/>
        </w:rPr>
        <w:t>...... (denumirea contractului de achiziţie publică)</w:t>
      </w:r>
      <w:r w:rsidRPr="00FF430B">
        <w:rPr>
          <w:lang w:val="ro-MD"/>
        </w:rPr>
        <w:t xml:space="preserve">, noi ............. </w:t>
      </w:r>
      <w:r w:rsidRPr="00FF430B">
        <w:rPr>
          <w:i/>
          <w:lang w:val="ro-MD"/>
        </w:rPr>
        <w:t>(denumirea terţului susţinător tehnic şi profesional</w:t>
      </w:r>
      <w:r w:rsidRPr="00FF430B">
        <w:rPr>
          <w:lang w:val="ro-MD"/>
        </w:rPr>
        <w:t>), având sediul înregistrat la .......... .............</w:t>
      </w:r>
      <w:r w:rsidRPr="00FF430B">
        <w:rPr>
          <w:i/>
          <w:lang w:val="ro-MD"/>
        </w:rPr>
        <w:t>(adresa terţului susţinător tehnic şi profesional)</w:t>
      </w:r>
      <w:r w:rsidRPr="00FF430B">
        <w:rPr>
          <w:lang w:val="ro-MD"/>
        </w:rPr>
        <w:t>, ne obligăm, în mod ferm, necondiţionat şi irevocabil, să punem la dispoziţia.............. (</w:t>
      </w:r>
      <w:r w:rsidRPr="00FF430B">
        <w:rPr>
          <w:i/>
          <w:lang w:val="ro-MD"/>
        </w:rPr>
        <w:t>denumirea ofertantului)</w:t>
      </w:r>
      <w:r w:rsidRPr="00FF430B">
        <w:rPr>
          <w:lang w:val="ro-MD"/>
        </w:rPr>
        <w:t xml:space="preserve"> toate resursele tehnice şi profesionale necesare pentru îndeplinirea integrală şi la termen a tuturor obligaţiilor asumate de acesta, conform ofertei prezentate şi contractului de achiziţie publică ce urmează a fi încheiat între ofertant şi autoritatea contractantă.</w:t>
      </w:r>
    </w:p>
    <w:p w14:paraId="289919C0" w14:textId="77777777" w:rsidR="006A6FDA" w:rsidRPr="00FF430B" w:rsidRDefault="006A6FDA" w:rsidP="006A6FDA">
      <w:pPr>
        <w:shd w:val="clear" w:color="auto" w:fill="FFFFFF"/>
        <w:tabs>
          <w:tab w:val="left" w:leader="dot" w:pos="7181"/>
        </w:tabs>
        <w:jc w:val="both"/>
        <w:rPr>
          <w:lang w:val="ro-MD"/>
        </w:rPr>
      </w:pPr>
      <w:r w:rsidRPr="00FF430B">
        <w:rPr>
          <w:lang w:val="ro-MD"/>
        </w:rPr>
        <w:t>Acordarea susţinerii tehnice şi profesionale nu implică alte costuri pentru achizitor, cu excepţia celor care au fost incluse în propunerea financiară.</w:t>
      </w:r>
    </w:p>
    <w:p w14:paraId="147D9E6A" w14:textId="77777777" w:rsidR="006A6FDA" w:rsidRPr="00FF430B" w:rsidRDefault="006A6FDA" w:rsidP="006A6FDA">
      <w:pPr>
        <w:shd w:val="clear" w:color="auto" w:fill="FFFFFF"/>
        <w:jc w:val="both"/>
        <w:rPr>
          <w:lang w:val="ro-MD"/>
        </w:rPr>
      </w:pPr>
      <w:r w:rsidRPr="00FF430B">
        <w:rPr>
          <w:lang w:val="ro-MD"/>
        </w:rPr>
        <w:t>În acest sens, ne obligăm în mod ferm, necondiţionat şi irevocabil, să punem la dispoziţia .......... (</w:t>
      </w:r>
      <w:r w:rsidRPr="00FF430B">
        <w:rPr>
          <w:i/>
          <w:lang w:val="ro-MD"/>
        </w:rPr>
        <w:t>denumirea</w:t>
      </w:r>
      <w:r w:rsidR="0019071C" w:rsidRPr="00FF430B">
        <w:rPr>
          <w:i/>
          <w:lang w:val="ro-MD"/>
        </w:rPr>
        <w:t xml:space="preserve"> </w:t>
      </w:r>
      <w:r w:rsidRPr="00FF430B">
        <w:rPr>
          <w:i/>
          <w:lang w:val="ro-MD"/>
        </w:rPr>
        <w:t xml:space="preserve">ofertantului/candidatului) </w:t>
      </w:r>
      <w:r w:rsidRPr="00FF430B">
        <w:rPr>
          <w:lang w:val="ro-MD"/>
        </w:rPr>
        <w:t>resursele tehnice şi/sau profesionale de .................</w:t>
      </w:r>
      <w:r w:rsidR="00E26A0E" w:rsidRPr="00FF430B">
        <w:rPr>
          <w:lang w:val="ro-MD"/>
        </w:rPr>
        <w:t>..........................</w:t>
      </w:r>
      <w:r w:rsidRPr="00FF430B">
        <w:rPr>
          <w:lang w:val="ro-MD"/>
        </w:rPr>
        <w:t>..................................................................necesar</w:t>
      </w:r>
      <w:r w:rsidR="005B24DA" w:rsidRPr="00FF430B">
        <w:rPr>
          <w:lang w:val="ro-MD"/>
        </w:rPr>
        <w:t>e</w:t>
      </w:r>
      <w:r w:rsidRPr="00FF430B">
        <w:rPr>
          <w:lang w:val="ro-MD"/>
        </w:rPr>
        <w:t xml:space="preserve"> pentru îndeplinirea integrală, reglementară şi la termen a contractului de achiziţie publică.</w:t>
      </w:r>
    </w:p>
    <w:p w14:paraId="3232FCCF" w14:textId="77777777" w:rsidR="006A6FDA" w:rsidRPr="00FF430B" w:rsidRDefault="006A6FDA" w:rsidP="006A6FDA">
      <w:pPr>
        <w:shd w:val="clear" w:color="auto" w:fill="FFFFFF"/>
        <w:jc w:val="both"/>
        <w:rPr>
          <w:lang w:val="ro-MD"/>
        </w:rPr>
      </w:pPr>
      <w:r w:rsidRPr="00FF430B">
        <w:rPr>
          <w:lang w:val="ro-MD"/>
        </w:rPr>
        <w:t xml:space="preserve">Noi, ....................... </w:t>
      </w:r>
      <w:r w:rsidRPr="00FF430B">
        <w:rPr>
          <w:i/>
          <w:lang w:val="ro-MD"/>
        </w:rPr>
        <w:t>(denumirea terţului susţinător tehnic şiprofesional),</w:t>
      </w:r>
      <w:r w:rsidRPr="00FF430B">
        <w:rPr>
          <w:lang w:val="ro-MD"/>
        </w:rPr>
        <w:t xml:space="preserve"> declarăm că înţelegem să răspundem, în mod necondiţionat, faţă de autoritatea contractantă pentru neexecutarea oricărei obligaţii asumate de ....................... </w:t>
      </w:r>
      <w:r w:rsidRPr="00FF430B">
        <w:rPr>
          <w:i/>
          <w:lang w:val="ro-MD"/>
        </w:rPr>
        <w:t>(denumire</w:t>
      </w:r>
      <w:r w:rsidR="005B24DA" w:rsidRPr="00FF430B">
        <w:rPr>
          <w:i/>
          <w:lang w:val="ro-MD"/>
        </w:rPr>
        <w:t>a</w:t>
      </w:r>
      <w:r w:rsidRPr="00FF430B">
        <w:rPr>
          <w:i/>
          <w:lang w:val="ro-MD"/>
        </w:rPr>
        <w:t xml:space="preserve"> ofertant</w:t>
      </w:r>
      <w:r w:rsidR="005B24DA" w:rsidRPr="00FF430B">
        <w:rPr>
          <w:i/>
          <w:lang w:val="ro-MD"/>
        </w:rPr>
        <w:t>ului</w:t>
      </w:r>
      <w:r w:rsidRPr="00FF430B">
        <w:rPr>
          <w:i/>
          <w:lang w:val="ro-MD"/>
        </w:rPr>
        <w:t>/candidatului)</w:t>
      </w:r>
      <w:r w:rsidRPr="00FF430B">
        <w:rPr>
          <w:lang w:val="ro-MD"/>
        </w:rPr>
        <w:t xml:space="preserve">, în baza contractului de achiziţie publică, şi pentru care ................ </w:t>
      </w:r>
      <w:r w:rsidRPr="00FF430B">
        <w:rPr>
          <w:i/>
          <w:lang w:val="ro-MD"/>
        </w:rPr>
        <w:t>(denumire operatorul/candidatului)</w:t>
      </w:r>
      <w:r w:rsidRPr="00FF430B">
        <w:rPr>
          <w:lang w:val="ro-MD"/>
        </w:rPr>
        <w:t xml:space="preserve"> a primit susţinerea tehnică şi profesională conform prezentului angajament, renunţând în acest sens, definitiv şi irevocabil, la invocarea beneficiului de diviziune.</w:t>
      </w:r>
    </w:p>
    <w:p w14:paraId="691962CB" w14:textId="77777777" w:rsidR="006A6FDA" w:rsidRPr="00FF430B" w:rsidRDefault="006A6FDA" w:rsidP="006A6FDA">
      <w:pPr>
        <w:shd w:val="clear" w:color="auto" w:fill="FFFFFF"/>
        <w:jc w:val="both"/>
        <w:rPr>
          <w:lang w:val="ro-MD"/>
        </w:rPr>
      </w:pPr>
      <w:r w:rsidRPr="00FF430B">
        <w:rPr>
          <w:lang w:val="ro-MD"/>
        </w:rPr>
        <w:t xml:space="preserve">Noi, .................. </w:t>
      </w:r>
      <w:r w:rsidRPr="00FF430B">
        <w:rPr>
          <w:i/>
          <w:lang w:val="ro-MD"/>
        </w:rPr>
        <w:t>(denumirea terţului susţinător tehnic şi profesional),</w:t>
      </w:r>
      <w:r w:rsidRPr="00FF430B">
        <w:rPr>
          <w:lang w:val="ro-MD"/>
        </w:rPr>
        <w:t xml:space="preserve"> declarăm c</w:t>
      </w:r>
      <w:r w:rsidR="005B24DA" w:rsidRPr="00FF430B">
        <w:rPr>
          <w:lang w:val="ro-MD"/>
        </w:rPr>
        <w:t>ă</w:t>
      </w:r>
      <w:r w:rsidRPr="00FF430B">
        <w:rPr>
          <w:lang w:val="ro-MD"/>
        </w:rPr>
        <w:t xml:space="preserve"> înţelegem să renunţăm definitiv şi irevocabil la dreptul de a invoca orice excepţie de neexecutare, atât faţă de autoritatea contractantă, cât şi faţă de ................. (</w:t>
      </w:r>
      <w:r w:rsidRPr="00FF430B">
        <w:rPr>
          <w:i/>
          <w:lang w:val="ro-MD"/>
        </w:rPr>
        <w:t>denumire ofertant),</w:t>
      </w:r>
      <w:r w:rsidRPr="00FF430B">
        <w:rPr>
          <w:lang w:val="ro-MD"/>
        </w:rPr>
        <w:t xml:space="preserve"> care ar putea conduce la neexecutarea, parţială sau totală, sau la executarea cu întârziere sau în mod necorespunzător a obligaţiilor asumate de noi prin prezentul angajament.</w:t>
      </w:r>
    </w:p>
    <w:p w14:paraId="0DEFFE89" w14:textId="77777777" w:rsidR="006A6FDA" w:rsidRPr="00FF430B" w:rsidRDefault="006A6FDA" w:rsidP="006A6FDA">
      <w:pPr>
        <w:shd w:val="clear" w:color="auto" w:fill="FFFFFF"/>
        <w:jc w:val="both"/>
        <w:rPr>
          <w:spacing w:val="-1"/>
          <w:lang w:val="ro-MD"/>
        </w:rPr>
      </w:pPr>
      <w:r w:rsidRPr="00FF430B">
        <w:rPr>
          <w:spacing w:val="-1"/>
          <w:lang w:val="ro-MD"/>
        </w:rPr>
        <w:t>Noi,..................................</w:t>
      </w:r>
      <w:r w:rsidR="0019071C" w:rsidRPr="00FF430B">
        <w:rPr>
          <w:i/>
          <w:lang w:val="ro-MD"/>
        </w:rPr>
        <w:t xml:space="preserve"> (denumirea </w:t>
      </w:r>
      <w:r w:rsidRPr="00FF430B">
        <w:rPr>
          <w:i/>
          <w:lang w:val="ro-MD"/>
        </w:rPr>
        <w:t>terţului susţinător tehnic şi profesional),</w:t>
      </w:r>
      <w:r w:rsidRPr="00FF430B">
        <w:rPr>
          <w:lang w:val="ro-MD"/>
        </w:rPr>
        <w:t xml:space="preserve"> declarăm că înţelegem să răspundem pentru prejudiciile cauzate autorităţii contractante ca urmare a nerespectării obligaţiilor prevăzute în angajament.</w:t>
      </w:r>
    </w:p>
    <w:p w14:paraId="4B0479C1" w14:textId="77777777" w:rsidR="006A6FDA" w:rsidRPr="00FF430B" w:rsidRDefault="006A6FDA" w:rsidP="006A6FDA">
      <w:pPr>
        <w:shd w:val="clear" w:color="auto" w:fill="FFFFFF"/>
        <w:jc w:val="both"/>
        <w:rPr>
          <w:spacing w:val="-1"/>
          <w:lang w:val="ro-MD"/>
        </w:rPr>
      </w:pPr>
      <w:r w:rsidRPr="00FF430B">
        <w:rPr>
          <w:spacing w:val="-1"/>
          <w:lang w:val="ro-MD"/>
        </w:rPr>
        <w:t xml:space="preserve">Prezentul reprezintă angajamentul nostru ferm încheiat în conformitate cu prevederile </w:t>
      </w:r>
      <w:r w:rsidR="00653E70" w:rsidRPr="00FF430B">
        <w:rPr>
          <w:spacing w:val="-1"/>
          <w:lang w:val="ro-MD"/>
        </w:rPr>
        <w:t>art.2</w:t>
      </w:r>
      <w:r w:rsidR="00B43C8E" w:rsidRPr="00FF430B">
        <w:rPr>
          <w:spacing w:val="-1"/>
          <w:lang w:val="ro-MD"/>
        </w:rPr>
        <w:t>2</w:t>
      </w:r>
      <w:r w:rsidR="00653E70" w:rsidRPr="00FF430B">
        <w:rPr>
          <w:spacing w:val="-1"/>
          <w:lang w:val="ro-MD"/>
        </w:rPr>
        <w:t xml:space="preserve"> alin.(6) al Legii</w:t>
      </w:r>
      <w:r w:rsidR="001F420F" w:rsidRPr="00FF430B">
        <w:rPr>
          <w:spacing w:val="-1"/>
          <w:lang w:val="ro-MD"/>
        </w:rPr>
        <w:t xml:space="preserve"> nr.</w:t>
      </w:r>
      <w:r w:rsidR="00653E70" w:rsidRPr="00FF430B">
        <w:rPr>
          <w:spacing w:val="-1"/>
          <w:lang w:val="ro-MD"/>
        </w:rPr>
        <w:t>131/2015 privind achizițiile publice</w:t>
      </w:r>
      <w:r w:rsidRPr="00FF430B">
        <w:rPr>
          <w:spacing w:val="-1"/>
          <w:lang w:val="ro-MD"/>
        </w:rPr>
        <w:t>, care dă dreptul autorităţii contractante de a solicita, în mod legitim, îndeplinirea de către noi a anumitor obligaţii care decurg din susţinerea tehnică şi prof</w:t>
      </w:r>
      <w:r w:rsidR="00E26A0E" w:rsidRPr="00FF430B">
        <w:rPr>
          <w:spacing w:val="-1"/>
          <w:lang w:val="ro-MD"/>
        </w:rPr>
        <w:t>esională acordat</w:t>
      </w:r>
      <w:r w:rsidR="005B24DA" w:rsidRPr="00FF430B">
        <w:rPr>
          <w:spacing w:val="-1"/>
          <w:lang w:val="ro-MD"/>
        </w:rPr>
        <w:t>ă</w:t>
      </w:r>
      <w:r w:rsidR="00E26A0E" w:rsidRPr="00FF430B">
        <w:rPr>
          <w:spacing w:val="-1"/>
          <w:lang w:val="ro-MD"/>
        </w:rPr>
        <w:t>…………………</w:t>
      </w:r>
      <w:r w:rsidRPr="00FF430B">
        <w:rPr>
          <w:spacing w:val="-1"/>
          <w:lang w:val="ro-MD"/>
        </w:rPr>
        <w:t>................................................</w:t>
      </w:r>
      <w:r w:rsidRPr="00FF430B">
        <w:rPr>
          <w:lang w:val="ro-MD"/>
        </w:rPr>
        <w:t xml:space="preserve"> (</w:t>
      </w:r>
      <w:r w:rsidRPr="00FF430B">
        <w:rPr>
          <w:i/>
          <w:lang w:val="ro-MD"/>
        </w:rPr>
        <w:t>denumirea</w:t>
      </w:r>
      <w:r w:rsidR="0019071C" w:rsidRPr="00FF430B">
        <w:rPr>
          <w:i/>
          <w:lang w:val="ro-MD"/>
        </w:rPr>
        <w:t xml:space="preserve"> </w:t>
      </w:r>
      <w:r w:rsidRPr="00FF430B">
        <w:rPr>
          <w:i/>
          <w:lang w:val="ro-MD"/>
        </w:rPr>
        <w:t>ofertantului/candidatului).</w:t>
      </w:r>
    </w:p>
    <w:p w14:paraId="05BFAC7F" w14:textId="77777777" w:rsidR="006A6FDA" w:rsidRPr="00FF430B" w:rsidRDefault="006A6FDA" w:rsidP="006A6FDA">
      <w:pPr>
        <w:shd w:val="clear" w:color="auto" w:fill="FFFFFF"/>
        <w:rPr>
          <w:spacing w:val="-1"/>
          <w:lang w:val="ro-MD"/>
        </w:rPr>
      </w:pPr>
    </w:p>
    <w:p w14:paraId="25492D46" w14:textId="77777777" w:rsidR="006A6FDA" w:rsidRPr="00FF430B" w:rsidRDefault="006A6FDA" w:rsidP="006A6FDA">
      <w:pPr>
        <w:shd w:val="clear" w:color="auto" w:fill="FFFFFF"/>
        <w:rPr>
          <w:spacing w:val="-1"/>
          <w:lang w:val="ro-MD"/>
        </w:rPr>
      </w:pPr>
    </w:p>
    <w:p w14:paraId="035AA58F" w14:textId="77777777" w:rsidR="006A6FDA" w:rsidRPr="00FF430B" w:rsidRDefault="006A6FDA" w:rsidP="006A6FDA">
      <w:pPr>
        <w:shd w:val="clear" w:color="auto" w:fill="FFFFFF"/>
        <w:rPr>
          <w:spacing w:val="-1"/>
          <w:lang w:val="ro-MD"/>
        </w:rPr>
      </w:pPr>
      <w:r w:rsidRPr="00FF430B">
        <w:rPr>
          <w:spacing w:val="-1"/>
          <w:lang w:val="ro-MD"/>
        </w:rPr>
        <w:t>Data completării,</w:t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  <w:t>Terţ susţinător,</w:t>
      </w:r>
    </w:p>
    <w:p w14:paraId="6DE6C7F3" w14:textId="2E10166F" w:rsidR="00F85D58" w:rsidRPr="005822FB" w:rsidRDefault="006A6FDA" w:rsidP="005822FB">
      <w:pPr>
        <w:shd w:val="clear" w:color="auto" w:fill="FFFFFF"/>
        <w:rPr>
          <w:spacing w:val="-1"/>
          <w:lang w:val="ro-MD"/>
        </w:rPr>
      </w:pPr>
      <w:r w:rsidRPr="00FF430B">
        <w:rPr>
          <w:spacing w:val="-1"/>
          <w:lang w:val="ro-MD"/>
        </w:rPr>
        <w:t>...........................</w:t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</w:r>
      <w:r w:rsidRPr="00FF430B">
        <w:rPr>
          <w:spacing w:val="-1"/>
          <w:lang w:val="ro-MD"/>
        </w:rPr>
        <w:tab/>
        <w:t>.....................</w:t>
      </w:r>
      <w:bookmarkStart w:id="0" w:name="_GoBack"/>
      <w:bookmarkEnd w:id="0"/>
    </w:p>
    <w:sectPr w:rsidR="00F85D58" w:rsidRPr="005822FB" w:rsidSect="005822FB">
      <w:footerReference w:type="default" r:id="rId8"/>
      <w:pgSz w:w="11906" w:h="16838" w:code="9"/>
      <w:pgMar w:top="426" w:right="1134" w:bottom="851" w:left="1276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E1A229" w14:textId="77777777" w:rsidR="00AE163A" w:rsidRDefault="00AE163A" w:rsidP="00A20ACF">
      <w:r>
        <w:separator/>
      </w:r>
    </w:p>
  </w:endnote>
  <w:endnote w:type="continuationSeparator" w:id="0">
    <w:p w14:paraId="3B09DB88" w14:textId="77777777" w:rsidR="00AE163A" w:rsidRDefault="00AE163A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22FB">
          <w:t>2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03BDEB" w14:textId="77777777" w:rsidR="00AE163A" w:rsidRDefault="00AE163A" w:rsidP="00A20ACF">
      <w:r>
        <w:separator/>
      </w:r>
    </w:p>
  </w:footnote>
  <w:footnote w:type="continuationSeparator" w:id="0">
    <w:p w14:paraId="02639A72" w14:textId="77777777" w:rsidR="00AE163A" w:rsidRDefault="00AE163A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23FE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3D00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2FB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66E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163A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117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87B3C-9FF5-4EFB-B205-D7C834E16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5</cp:revision>
  <cp:lastPrinted>2021-06-01T11:52:00Z</cp:lastPrinted>
  <dcterms:created xsi:type="dcterms:W3CDTF">2021-06-14T10:00:00Z</dcterms:created>
  <dcterms:modified xsi:type="dcterms:W3CDTF">2021-06-21T08:32:00Z</dcterms:modified>
</cp:coreProperties>
</file>