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E0F9D" w14:textId="757D5F3C" w:rsidR="00BA7FF4" w:rsidRPr="00FF430B" w:rsidRDefault="00BA7FF4" w:rsidP="00BA7FF4">
      <w:pPr>
        <w:jc w:val="right"/>
        <w:rPr>
          <w:noProof w:val="0"/>
          <w:sz w:val="22"/>
          <w:szCs w:val="22"/>
          <w:lang w:val="ro-MD"/>
        </w:rPr>
      </w:pPr>
      <w:r w:rsidRPr="00FF430B">
        <w:rPr>
          <w:noProof w:val="0"/>
          <w:lang w:val="ro-MD"/>
        </w:rPr>
        <w:t>Anexa nr.</w:t>
      </w:r>
      <w:r w:rsidR="00FF5CB2">
        <w:rPr>
          <w:noProof w:val="0"/>
          <w:lang w:val="ro-MD"/>
        </w:rPr>
        <w:t xml:space="preserve"> </w:t>
      </w:r>
      <w:r w:rsidRPr="00FF430B">
        <w:rPr>
          <w:noProof w:val="0"/>
          <w:lang w:val="ro-MD"/>
        </w:rPr>
        <w:t>2</w:t>
      </w:r>
      <w:r w:rsidR="00EF4276" w:rsidRPr="00FF430B">
        <w:rPr>
          <w:noProof w:val="0"/>
          <w:lang w:val="ro-MD"/>
        </w:rPr>
        <w:t>2</w:t>
      </w:r>
    </w:p>
    <w:p w14:paraId="5C9A3846" w14:textId="77777777" w:rsidR="009C6092" w:rsidRDefault="009C6092" w:rsidP="009C6092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la Documentația standard nr.69</w:t>
      </w:r>
    </w:p>
    <w:p w14:paraId="236DB677" w14:textId="77777777" w:rsidR="009C6092" w:rsidRDefault="009C6092" w:rsidP="009C6092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din 7 mai 2021</w:t>
      </w:r>
    </w:p>
    <w:p w14:paraId="1E26A398" w14:textId="77777777" w:rsidR="00B27D8B" w:rsidRPr="00FF430B" w:rsidRDefault="00B27D8B" w:rsidP="00A1178E">
      <w:pPr>
        <w:tabs>
          <w:tab w:val="left" w:pos="567"/>
        </w:tabs>
        <w:jc w:val="center"/>
        <w:rPr>
          <w:b/>
          <w:color w:val="000000"/>
          <w:w w:val="90"/>
          <w:lang w:val="ro-MD"/>
        </w:rPr>
      </w:pPr>
    </w:p>
    <w:p w14:paraId="4B5EB5BE" w14:textId="77777777" w:rsidR="00BE1CB3" w:rsidRPr="00FF430B" w:rsidRDefault="00BE1CB3" w:rsidP="00BE1CB3">
      <w:pPr>
        <w:spacing w:before="72" w:line="292" w:lineRule="auto"/>
        <w:jc w:val="center"/>
        <w:rPr>
          <w:b/>
          <w:color w:val="000000"/>
          <w:w w:val="90"/>
          <w:lang w:val="ro-MD"/>
        </w:rPr>
      </w:pPr>
      <w:r w:rsidRPr="00FF430B">
        <w:rPr>
          <w:b/>
          <w:color w:val="000000"/>
          <w:w w:val="90"/>
          <w:lang w:val="ro-MD"/>
        </w:rPr>
        <w:t>(Antetul instituției)</w:t>
      </w:r>
    </w:p>
    <w:p w14:paraId="0B6F045B" w14:textId="77777777" w:rsidR="00E93A68" w:rsidRPr="00FF430B" w:rsidRDefault="00BE1CB3" w:rsidP="00BE1CB3">
      <w:pPr>
        <w:spacing w:before="72" w:line="292" w:lineRule="auto"/>
        <w:jc w:val="center"/>
        <w:rPr>
          <w:b/>
          <w:color w:val="000000"/>
          <w:w w:val="90"/>
          <w:sz w:val="28"/>
          <w:szCs w:val="28"/>
          <w:lang w:val="ro-MD"/>
        </w:rPr>
      </w:pPr>
      <w:r w:rsidRPr="00FF430B">
        <w:rPr>
          <w:b/>
          <w:color w:val="000000"/>
          <w:w w:val="90"/>
          <w:lang w:val="ro-MD"/>
        </w:rPr>
        <w:t>~~~~~~~~~~~~~~~~~~~~~~~~~~~~~~~~~~~~~~~~~~~~~~~~~~~~~~~~~~~~~~~~~~~~~~~</w:t>
      </w:r>
    </w:p>
    <w:p w14:paraId="3D06D1BA" w14:textId="77777777" w:rsidR="0093664D" w:rsidRPr="00FF430B" w:rsidRDefault="00A227F2" w:rsidP="00196AB4">
      <w:pPr>
        <w:spacing w:before="72" w:line="292" w:lineRule="auto"/>
        <w:rPr>
          <w:b/>
          <w:color w:val="000000"/>
          <w:w w:val="90"/>
          <w:sz w:val="28"/>
          <w:szCs w:val="28"/>
          <w:lang w:val="ro-MD"/>
        </w:rPr>
      </w:pPr>
      <w:r w:rsidRPr="00FF430B">
        <w:rPr>
          <w:b/>
          <w:color w:val="000000"/>
          <w:w w:val="90"/>
          <w:sz w:val="28"/>
          <w:szCs w:val="28"/>
          <w:lang w:val="ro-MD"/>
        </w:rPr>
        <w:t>„__” ________ _____</w:t>
      </w:r>
      <w:r w:rsidR="00BE1CB3" w:rsidRPr="00FF430B">
        <w:rPr>
          <w:lang w:val="ro-MD"/>
        </w:rPr>
        <w:t>nr. __________</w:t>
      </w:r>
    </w:p>
    <w:p w14:paraId="49A8AF07" w14:textId="77777777" w:rsidR="00A1178E" w:rsidRPr="00FF430B" w:rsidRDefault="00A227F2" w:rsidP="00196AB4">
      <w:pPr>
        <w:spacing w:before="72" w:line="292" w:lineRule="auto"/>
        <w:jc w:val="center"/>
        <w:rPr>
          <w:b/>
          <w:color w:val="000000"/>
          <w:w w:val="90"/>
          <w:sz w:val="25"/>
          <w:lang w:val="ro-MD"/>
        </w:rPr>
      </w:pPr>
      <w:r w:rsidRPr="00FF430B">
        <w:rPr>
          <w:b/>
          <w:color w:val="000000"/>
          <w:w w:val="90"/>
          <w:sz w:val="28"/>
          <w:szCs w:val="28"/>
          <w:lang w:val="ro-MD"/>
        </w:rPr>
        <w:t xml:space="preserve">AVIZ </w:t>
      </w:r>
    </w:p>
    <w:p w14:paraId="674F6CF1" w14:textId="77777777" w:rsidR="006620F8" w:rsidRPr="00FF430B" w:rsidRDefault="00A227F2" w:rsidP="00A1178E">
      <w:pPr>
        <w:tabs>
          <w:tab w:val="left" w:pos="0"/>
          <w:tab w:val="left" w:pos="567"/>
        </w:tabs>
        <w:spacing w:before="72" w:line="292" w:lineRule="auto"/>
        <w:jc w:val="center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pentru participare la licitațiile publice de lucrări din domeniul construcțiilor și instalațiilor</w:t>
      </w:r>
    </w:p>
    <w:p w14:paraId="6D134BBD" w14:textId="77777777" w:rsidR="006620F8" w:rsidRPr="00FF430B" w:rsidRDefault="00A227F2" w:rsidP="00196AB4">
      <w:pPr>
        <w:tabs>
          <w:tab w:val="left" w:leader="underscore" w:pos="5447"/>
          <w:tab w:val="right" w:leader="underscore" w:pos="9777"/>
        </w:tabs>
        <w:spacing w:before="252" w:line="268" w:lineRule="auto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Eliberat întreprinderii </w:t>
      </w:r>
      <w:r w:rsidRPr="00FF430B">
        <w:rPr>
          <w:rFonts w:eastAsia="PMingLiU"/>
          <w:lang w:val="ro-MD" w:eastAsia="zh-CN"/>
        </w:rPr>
        <w:tab/>
        <w:t xml:space="preserve"> IDNO </w:t>
      </w:r>
      <w:r w:rsidRPr="00FF430B">
        <w:rPr>
          <w:rFonts w:eastAsia="PMingLiU"/>
          <w:lang w:val="ro-MD" w:eastAsia="zh-CN"/>
        </w:rPr>
        <w:tab/>
        <w:t xml:space="preserve"> conform</w:t>
      </w:r>
    </w:p>
    <w:p w14:paraId="184D8AF9" w14:textId="77777777" w:rsidR="006620F8" w:rsidRPr="00FF430B" w:rsidRDefault="00A227F2" w:rsidP="00196AB4">
      <w:pPr>
        <w:tabs>
          <w:tab w:val="left" w:leader="underscore" w:pos="1656"/>
          <w:tab w:val="right" w:leader="underscore" w:pos="9777"/>
        </w:tabs>
        <w:spacing w:line="285" w:lineRule="auto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cererii nr. </w:t>
      </w:r>
      <w:r w:rsidRPr="00FF430B">
        <w:rPr>
          <w:rFonts w:eastAsia="PMingLiU"/>
          <w:lang w:val="ro-MD" w:eastAsia="zh-CN"/>
        </w:rPr>
        <w:tab/>
        <w:t xml:space="preserve"> din </w:t>
      </w:r>
      <w:r w:rsidRPr="00FF430B">
        <w:rPr>
          <w:rFonts w:eastAsia="PMingLiU"/>
          <w:lang w:val="ro-MD" w:eastAsia="zh-CN"/>
        </w:rPr>
        <w:tab/>
        <w:t>. În urma verificării actelor prezentate și informației rezultate din</w:t>
      </w:r>
    </w:p>
    <w:p w14:paraId="71D928ED" w14:textId="36AF3860" w:rsidR="006620F8" w:rsidRPr="00FF430B" w:rsidRDefault="0003591A" w:rsidP="00196AB4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actele de control în ultimii 3 (trei) ani, potrivit Ordinului nr. </w:t>
      </w:r>
      <w:r w:rsidRPr="00FF430B">
        <w:rPr>
          <w:rFonts w:eastAsia="PMingLiU"/>
          <w:lang w:val="ro-MD" w:eastAsia="zh-CN"/>
        </w:rPr>
        <w:tab/>
        <w:t xml:space="preserve"> din</w:t>
      </w:r>
      <w:r w:rsidRPr="00FF430B">
        <w:rPr>
          <w:rFonts w:eastAsia="PMingLiU"/>
          <w:lang w:val="ro-MD" w:eastAsia="zh-CN"/>
        </w:rPr>
        <w:tab/>
        <w:t xml:space="preserve">, </w:t>
      </w:r>
      <w:r w:rsidR="00CF4C27" w:rsidRPr="00CF4C27">
        <w:rPr>
          <w:rFonts w:eastAsia="PMingLiU"/>
          <w:lang w:val="ro-MD" w:eastAsia="zh-CN"/>
        </w:rPr>
        <w:t>Inspectoratul Național pentru Supraveghere Tehnică</w:t>
      </w:r>
      <w:r w:rsidRPr="00FF430B">
        <w:rPr>
          <w:rFonts w:eastAsia="PMingLiU"/>
          <w:lang w:val="ro-MD" w:eastAsia="zh-CN"/>
        </w:rPr>
        <w:t xml:space="preserve"> constată următoarele:</w:t>
      </w:r>
    </w:p>
    <w:p w14:paraId="33040E53" w14:textId="77777777" w:rsidR="006C4C0E" w:rsidRPr="00FF430B" w:rsidRDefault="006C4C0E" w:rsidP="00196AB4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p w14:paraId="3DA6544E" w14:textId="77777777" w:rsidR="00413218" w:rsidRPr="00FF430B" w:rsidRDefault="00413218" w:rsidP="00196AB4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p w14:paraId="30FCF91F" w14:textId="77777777" w:rsidR="006C4C0E" w:rsidRPr="00FF430B" w:rsidRDefault="006C4C0E" w:rsidP="00196AB4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tbl>
      <w:tblPr>
        <w:tblStyle w:val="TableGrid"/>
        <w:tblW w:w="10207" w:type="dxa"/>
        <w:tblInd w:w="-431" w:type="dxa"/>
        <w:tblLook w:val="04A0" w:firstRow="1" w:lastRow="0" w:firstColumn="1" w:lastColumn="0" w:noHBand="0" w:noVBand="1"/>
      </w:tblPr>
      <w:tblGrid>
        <w:gridCol w:w="471"/>
        <w:gridCol w:w="3751"/>
        <w:gridCol w:w="4001"/>
        <w:gridCol w:w="575"/>
        <w:gridCol w:w="563"/>
        <w:gridCol w:w="846"/>
      </w:tblGrid>
      <w:tr w:rsidR="00413218" w:rsidRPr="00EC30C2" w14:paraId="5D5D6AB4" w14:textId="77777777" w:rsidTr="00413218">
        <w:tc>
          <w:tcPr>
            <w:tcW w:w="471" w:type="dxa"/>
          </w:tcPr>
          <w:p w14:paraId="73EDEA5B" w14:textId="77777777" w:rsidR="00413218" w:rsidRPr="00FF430B" w:rsidRDefault="0003591A" w:rsidP="00196AB4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Nr</w:t>
            </w:r>
          </w:p>
        </w:tc>
        <w:tc>
          <w:tcPr>
            <w:tcW w:w="3751" w:type="dxa"/>
          </w:tcPr>
          <w:p w14:paraId="0944ABEF" w14:textId="77777777" w:rsidR="00413218" w:rsidRPr="00FF430B" w:rsidRDefault="0003591A" w:rsidP="00413218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jc w:val="center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Informații</w:t>
            </w:r>
          </w:p>
        </w:tc>
        <w:tc>
          <w:tcPr>
            <w:tcW w:w="4001" w:type="dxa"/>
          </w:tcPr>
          <w:p w14:paraId="2A84A181" w14:textId="77777777" w:rsidR="00413218" w:rsidRPr="00FF430B" w:rsidRDefault="0003591A" w:rsidP="00413218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jc w:val="center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Noțiuni</w:t>
            </w:r>
          </w:p>
        </w:tc>
        <w:tc>
          <w:tcPr>
            <w:tcW w:w="575" w:type="dxa"/>
          </w:tcPr>
          <w:p w14:paraId="3D3495C0" w14:textId="77777777" w:rsidR="00413218" w:rsidRPr="00FF430B" w:rsidRDefault="0003591A" w:rsidP="00196AB4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DA</w:t>
            </w:r>
          </w:p>
        </w:tc>
        <w:tc>
          <w:tcPr>
            <w:tcW w:w="563" w:type="dxa"/>
          </w:tcPr>
          <w:p w14:paraId="2561AFF5" w14:textId="77777777" w:rsidR="00413218" w:rsidRPr="00FF430B" w:rsidRDefault="0003591A" w:rsidP="00196AB4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NU</w:t>
            </w:r>
          </w:p>
        </w:tc>
        <w:tc>
          <w:tcPr>
            <w:tcW w:w="846" w:type="dxa"/>
          </w:tcPr>
          <w:p w14:paraId="2FA80F3D" w14:textId="77777777" w:rsidR="00413218" w:rsidRPr="00FF430B" w:rsidRDefault="0003591A" w:rsidP="00196AB4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Nota</w:t>
            </w:r>
          </w:p>
        </w:tc>
      </w:tr>
      <w:tr w:rsidR="00413218" w:rsidRPr="00EC30C2" w14:paraId="47AE4E47" w14:textId="77777777" w:rsidTr="00413218">
        <w:trPr>
          <w:trHeight w:val="540"/>
        </w:trPr>
        <w:tc>
          <w:tcPr>
            <w:tcW w:w="471" w:type="dxa"/>
            <w:vMerge w:val="restart"/>
          </w:tcPr>
          <w:p w14:paraId="63D36989" w14:textId="77777777" w:rsidR="00413218" w:rsidRPr="00FF430B" w:rsidRDefault="0003591A" w:rsidP="00196AB4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I</w:t>
            </w:r>
          </w:p>
        </w:tc>
        <w:tc>
          <w:tcPr>
            <w:tcW w:w="3751" w:type="dxa"/>
            <w:vMerge w:val="restart"/>
          </w:tcPr>
          <w:p w14:paraId="4084870F" w14:textId="77777777" w:rsidR="00413218" w:rsidRPr="00FF430B" w:rsidRDefault="0003591A" w:rsidP="005B24DA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Încălcări constatate prin procese - verbale de control, emise în temeiul Legii nr.131/2012</w:t>
            </w:r>
            <w:r w:rsidR="005B24DA" w:rsidRPr="00FF430B">
              <w:rPr>
                <w:rFonts w:eastAsia="PMingLiU"/>
                <w:lang w:val="ro-MD" w:eastAsia="zh-CN"/>
              </w:rPr>
              <w:t xml:space="preserve"> privind controlul de stat asupra activității de întreprinzător</w:t>
            </w:r>
            <w:r w:rsidR="00A30B00" w:rsidRPr="00FF430B">
              <w:rPr>
                <w:lang w:val="ro-MD"/>
              </w:rPr>
              <w:t>)</w:t>
            </w:r>
            <w:r w:rsidR="0079357E" w:rsidRPr="00FF430B">
              <w:rPr>
                <w:rFonts w:eastAsia="PMingLiU"/>
                <w:lang w:val="ro-MD" w:eastAsia="zh-CN"/>
              </w:rPr>
              <w:t>ș</w:t>
            </w:r>
            <w:r w:rsidRPr="00FF430B">
              <w:rPr>
                <w:rFonts w:eastAsia="PMingLiU"/>
                <w:lang w:val="ro-MD" w:eastAsia="zh-CN"/>
              </w:rPr>
              <w:t>i/sau H</w:t>
            </w:r>
            <w:r w:rsidR="005B24DA" w:rsidRPr="00FF430B">
              <w:rPr>
                <w:rFonts w:eastAsia="PMingLiU"/>
                <w:lang w:val="ro-MD" w:eastAsia="zh-CN"/>
              </w:rPr>
              <w:t>otărârii</w:t>
            </w:r>
            <w:r w:rsidRPr="00FF430B">
              <w:rPr>
                <w:rFonts w:eastAsia="PMingLiU"/>
                <w:lang w:val="ro-MD" w:eastAsia="zh-CN"/>
              </w:rPr>
              <w:t>G</w:t>
            </w:r>
            <w:r w:rsidR="005B24DA" w:rsidRPr="00FF430B">
              <w:rPr>
                <w:rFonts w:eastAsia="PMingLiU"/>
                <w:lang w:val="ro-MD" w:eastAsia="zh-CN"/>
              </w:rPr>
              <w:t>uvernului</w:t>
            </w:r>
            <w:r w:rsidRPr="00FF430B">
              <w:rPr>
                <w:rFonts w:eastAsia="PMingLiU"/>
                <w:lang w:val="ro-MD" w:eastAsia="zh-CN"/>
              </w:rPr>
              <w:t xml:space="preserve"> nr. 360/1996</w:t>
            </w:r>
            <w:r w:rsidR="005B24DA" w:rsidRPr="00FF430B">
              <w:rPr>
                <w:rFonts w:eastAsia="PMingLiU"/>
                <w:lang w:val="ro-MD" w:eastAsia="zh-CN"/>
              </w:rPr>
              <w:t xml:space="preserve"> cu privire la controlul de stat al calității în construcții</w:t>
            </w:r>
            <w:r w:rsidRPr="00FF430B">
              <w:rPr>
                <w:rFonts w:eastAsia="PMingLiU"/>
                <w:lang w:val="ro-MD" w:eastAsia="zh-CN"/>
              </w:rPr>
              <w:t>, intrate în vigoare, necontestate sau contestate dar confirmate prin hotărâri judecătorești executorii definitive:</w:t>
            </w:r>
          </w:p>
        </w:tc>
        <w:tc>
          <w:tcPr>
            <w:tcW w:w="4001" w:type="dxa"/>
          </w:tcPr>
          <w:p w14:paraId="373E1F92" w14:textId="77777777" w:rsidR="00413218" w:rsidRPr="00FF430B" w:rsidRDefault="0003591A" w:rsidP="00413218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încalcări foarte grave</w:t>
            </w:r>
          </w:p>
          <w:p w14:paraId="654DE4B3" w14:textId="77777777" w:rsidR="00964783" w:rsidRPr="00FF430B" w:rsidRDefault="00A30B00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jc w:val="both"/>
              <w:rPr>
                <w:rFonts w:eastAsia="PMingLiU"/>
                <w:sz w:val="22"/>
                <w:szCs w:val="22"/>
                <w:lang w:val="ro-MD" w:eastAsia="zh-CN"/>
              </w:rPr>
            </w:pPr>
            <w:r w:rsidRPr="00FF430B">
              <w:rPr>
                <w:lang w:val="ro-MD"/>
              </w:rPr>
              <w:t>(art. 5</w:t>
            </w:r>
            <w:r w:rsidRPr="00FF430B">
              <w:rPr>
                <w:vertAlign w:val="superscript"/>
                <w:lang w:val="ro-MD"/>
              </w:rPr>
              <w:t>1</w:t>
            </w:r>
            <w:r w:rsidRPr="00FF430B">
              <w:rPr>
                <w:lang w:val="ro-MD"/>
              </w:rPr>
              <w:t xml:space="preserve"> Legea nr.131/2012</w:t>
            </w:r>
            <w:r w:rsidR="005B24DA" w:rsidRPr="00FF430B">
              <w:rPr>
                <w:lang w:val="ro-MD"/>
              </w:rPr>
              <w:t>privind controlul de stat asupra activității de întreprinzător</w:t>
            </w:r>
            <w:r w:rsidRPr="00FF430B">
              <w:rPr>
                <w:lang w:val="ro-MD"/>
              </w:rPr>
              <w:t>)</w:t>
            </w:r>
          </w:p>
        </w:tc>
        <w:tc>
          <w:tcPr>
            <w:tcW w:w="575" w:type="dxa"/>
          </w:tcPr>
          <w:p w14:paraId="784B9DDC" w14:textId="77777777" w:rsidR="00413218" w:rsidRPr="00FF430B" w:rsidRDefault="00413218" w:rsidP="00196AB4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o-MD" w:eastAsia="zh-CN"/>
              </w:rPr>
            </w:pPr>
          </w:p>
        </w:tc>
        <w:tc>
          <w:tcPr>
            <w:tcW w:w="563" w:type="dxa"/>
          </w:tcPr>
          <w:p w14:paraId="07F40446" w14:textId="77777777" w:rsidR="00413218" w:rsidRPr="00FF430B" w:rsidRDefault="00413218" w:rsidP="00196AB4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o-MD" w:eastAsia="zh-CN"/>
              </w:rPr>
            </w:pPr>
          </w:p>
        </w:tc>
        <w:tc>
          <w:tcPr>
            <w:tcW w:w="846" w:type="dxa"/>
          </w:tcPr>
          <w:p w14:paraId="3754B4F1" w14:textId="77777777" w:rsidR="00413218" w:rsidRPr="00FF430B" w:rsidRDefault="00413218" w:rsidP="00196AB4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o-MD" w:eastAsia="zh-CN"/>
              </w:rPr>
            </w:pPr>
          </w:p>
        </w:tc>
      </w:tr>
      <w:tr w:rsidR="00413218" w:rsidRPr="00EC30C2" w14:paraId="5A1187B2" w14:textId="77777777" w:rsidTr="00413218">
        <w:trPr>
          <w:trHeight w:val="1380"/>
        </w:trPr>
        <w:tc>
          <w:tcPr>
            <w:tcW w:w="471" w:type="dxa"/>
            <w:vMerge/>
          </w:tcPr>
          <w:p w14:paraId="04FDD3A3" w14:textId="77777777" w:rsidR="00413218" w:rsidRPr="00FF430B" w:rsidRDefault="00413218" w:rsidP="00196AB4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o-MD" w:eastAsia="zh-CN"/>
              </w:rPr>
            </w:pPr>
          </w:p>
        </w:tc>
        <w:tc>
          <w:tcPr>
            <w:tcW w:w="3751" w:type="dxa"/>
            <w:vMerge/>
          </w:tcPr>
          <w:p w14:paraId="18ACBF87" w14:textId="77777777" w:rsidR="00413218" w:rsidRPr="00FF430B" w:rsidRDefault="00413218" w:rsidP="00413218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</w:p>
        </w:tc>
        <w:tc>
          <w:tcPr>
            <w:tcW w:w="4001" w:type="dxa"/>
          </w:tcPr>
          <w:p w14:paraId="363C5112" w14:textId="77777777" w:rsidR="00413218" w:rsidRPr="00FF430B" w:rsidRDefault="0003591A" w:rsidP="00413218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Sancțiuni economice</w:t>
            </w:r>
          </w:p>
          <w:p w14:paraId="42FEEDC4" w14:textId="77777777" w:rsidR="00413218" w:rsidRPr="00FF430B" w:rsidRDefault="0003591A" w:rsidP="00413218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(cu exagerări ale costului mai mare de 15% din valoarea lucrărilor executate, inclusiv)</w:t>
            </w:r>
          </w:p>
        </w:tc>
        <w:tc>
          <w:tcPr>
            <w:tcW w:w="575" w:type="dxa"/>
          </w:tcPr>
          <w:p w14:paraId="48F443F5" w14:textId="77777777" w:rsidR="00413218" w:rsidRPr="00FF430B" w:rsidRDefault="00413218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563" w:type="dxa"/>
          </w:tcPr>
          <w:p w14:paraId="5DDFD9FB" w14:textId="77777777" w:rsidR="00413218" w:rsidRPr="00FF430B" w:rsidRDefault="00413218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846" w:type="dxa"/>
          </w:tcPr>
          <w:p w14:paraId="6FBA5310" w14:textId="77777777" w:rsidR="00413218" w:rsidRPr="00FF430B" w:rsidRDefault="00413218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</w:tr>
      <w:tr w:rsidR="00413218" w:rsidRPr="00EC30C2" w14:paraId="09CDB3EF" w14:textId="77777777" w:rsidTr="00413218">
        <w:trPr>
          <w:trHeight w:val="420"/>
        </w:trPr>
        <w:tc>
          <w:tcPr>
            <w:tcW w:w="471" w:type="dxa"/>
            <w:vMerge w:val="restart"/>
          </w:tcPr>
          <w:p w14:paraId="6D8F8D4E" w14:textId="77777777" w:rsidR="00413218" w:rsidRPr="00FF430B" w:rsidRDefault="0003591A" w:rsidP="00196AB4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II</w:t>
            </w:r>
          </w:p>
        </w:tc>
        <w:tc>
          <w:tcPr>
            <w:tcW w:w="3751" w:type="dxa"/>
            <w:vMerge w:val="restart"/>
          </w:tcPr>
          <w:p w14:paraId="372CDAC7" w14:textId="77777777" w:rsidR="00413218" w:rsidRPr="00FF430B" w:rsidRDefault="0003591A" w:rsidP="00413218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Au fost înregistrate cazuri de accidente:</w:t>
            </w:r>
          </w:p>
        </w:tc>
        <w:tc>
          <w:tcPr>
            <w:tcW w:w="4001" w:type="dxa"/>
          </w:tcPr>
          <w:p w14:paraId="4ED1DE6E" w14:textId="77777777" w:rsidR="00413218" w:rsidRPr="00FF430B" w:rsidRDefault="0003591A" w:rsidP="00413218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Accidente tehnice grave</w:t>
            </w:r>
          </w:p>
        </w:tc>
        <w:tc>
          <w:tcPr>
            <w:tcW w:w="575" w:type="dxa"/>
          </w:tcPr>
          <w:p w14:paraId="644F0F81" w14:textId="77777777" w:rsidR="00413218" w:rsidRPr="00FF430B" w:rsidRDefault="00413218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563" w:type="dxa"/>
          </w:tcPr>
          <w:p w14:paraId="4812B722" w14:textId="77777777" w:rsidR="00413218" w:rsidRPr="00FF430B" w:rsidRDefault="00413218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846" w:type="dxa"/>
          </w:tcPr>
          <w:p w14:paraId="11086314" w14:textId="77777777" w:rsidR="00413218" w:rsidRPr="00FF430B" w:rsidRDefault="00413218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</w:tr>
      <w:tr w:rsidR="00413218" w:rsidRPr="00EC30C2" w14:paraId="4C849989" w14:textId="77777777" w:rsidTr="00413218">
        <w:trPr>
          <w:trHeight w:val="535"/>
        </w:trPr>
        <w:tc>
          <w:tcPr>
            <w:tcW w:w="471" w:type="dxa"/>
            <w:vMerge/>
          </w:tcPr>
          <w:p w14:paraId="337C9E1C" w14:textId="77777777" w:rsidR="00413218" w:rsidRPr="00FF430B" w:rsidRDefault="00413218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3751" w:type="dxa"/>
            <w:vMerge/>
          </w:tcPr>
          <w:p w14:paraId="4ECA5A2F" w14:textId="77777777" w:rsidR="00413218" w:rsidRPr="00FF430B" w:rsidRDefault="00413218" w:rsidP="00413218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4001" w:type="dxa"/>
          </w:tcPr>
          <w:p w14:paraId="43F297E3" w14:textId="77777777" w:rsidR="00413218" w:rsidRPr="00FF430B" w:rsidRDefault="00413218" w:rsidP="00413218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</w:p>
        </w:tc>
        <w:tc>
          <w:tcPr>
            <w:tcW w:w="575" w:type="dxa"/>
          </w:tcPr>
          <w:p w14:paraId="4CB9BEFF" w14:textId="77777777" w:rsidR="00413218" w:rsidRPr="00FF430B" w:rsidRDefault="00413218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563" w:type="dxa"/>
          </w:tcPr>
          <w:p w14:paraId="0CE12D2F" w14:textId="77777777" w:rsidR="00413218" w:rsidRPr="00FF430B" w:rsidRDefault="00413218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846" w:type="dxa"/>
          </w:tcPr>
          <w:p w14:paraId="358F10CF" w14:textId="77777777" w:rsidR="00413218" w:rsidRPr="00FF430B" w:rsidRDefault="00413218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</w:tr>
      <w:tr w:rsidR="00F40A1C" w:rsidRPr="00EC30C2" w14:paraId="417BF31E" w14:textId="77777777" w:rsidTr="00DA5198">
        <w:trPr>
          <w:trHeight w:val="1770"/>
        </w:trPr>
        <w:tc>
          <w:tcPr>
            <w:tcW w:w="471" w:type="dxa"/>
            <w:vMerge w:val="restart"/>
          </w:tcPr>
          <w:p w14:paraId="1602E96D" w14:textId="77777777" w:rsidR="00F40A1C" w:rsidRPr="00FF430B" w:rsidRDefault="0003591A" w:rsidP="00196AB4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III</w:t>
            </w:r>
          </w:p>
        </w:tc>
        <w:tc>
          <w:tcPr>
            <w:tcW w:w="3751" w:type="dxa"/>
            <w:vMerge w:val="restart"/>
          </w:tcPr>
          <w:p w14:paraId="08C1A71C" w14:textId="77777777" w:rsidR="00F40A1C" w:rsidRPr="00FF430B" w:rsidRDefault="0003591A" w:rsidP="000E4D7D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 xml:space="preserve">Întreprinderea dispune de necesarul de personal propriu calificat (specialiști </w:t>
            </w:r>
            <w:r w:rsidR="00F366C7" w:rsidRPr="00FF430B">
              <w:rPr>
                <w:rFonts w:eastAsia="PMingLiU"/>
                <w:lang w:val="ro-MD" w:eastAsia="zh-CN"/>
              </w:rPr>
              <w:t>și</w:t>
            </w:r>
            <w:r w:rsidR="0079357E" w:rsidRPr="00FF430B">
              <w:rPr>
                <w:rFonts w:eastAsia="PMingLiU"/>
                <w:lang w:val="ro-MD" w:eastAsia="zh-CN"/>
              </w:rPr>
              <w:t xml:space="preserve"> muncitori specializaț</w:t>
            </w:r>
            <w:r w:rsidRPr="00FF430B">
              <w:rPr>
                <w:rFonts w:eastAsia="PMingLiU"/>
                <w:lang w:val="ro-MD" w:eastAsia="zh-CN"/>
              </w:rPr>
              <w:t>i</w:t>
            </w:r>
            <w:r w:rsidR="00FD2140" w:rsidRPr="00FF430B">
              <w:rPr>
                <w:lang w:val="ro-MD"/>
              </w:rPr>
              <w:t>cu certificate de atestare tehnico-profesională</w:t>
            </w:r>
            <w:r w:rsidRPr="00FF430B">
              <w:rPr>
                <w:rFonts w:eastAsia="PMingLiU"/>
                <w:lang w:val="ro-MD" w:eastAsia="zh-CN"/>
              </w:rPr>
              <w:t xml:space="preserve">),tehnică specializată (mecanisme, utilaje), </w:t>
            </w:r>
            <w:r w:rsidRPr="00FF430B">
              <w:rPr>
                <w:rFonts w:eastAsia="PMingLiU"/>
                <w:lang w:val="ro-MD" w:eastAsia="zh-CN"/>
              </w:rPr>
              <w:lastRenderedPageBreak/>
              <w:t>încăperi separate corespunzătoare genului de activitate (sector de producere, depozit, oficiu) pentru executarea următoarelor tipuri de lucrări:</w:t>
            </w:r>
          </w:p>
          <w:p w14:paraId="08348C9B" w14:textId="77777777" w:rsidR="00F40A1C" w:rsidRPr="00FF430B" w:rsidRDefault="00F40A1C" w:rsidP="00413218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o-MD" w:eastAsia="zh-CN"/>
              </w:rPr>
            </w:pPr>
          </w:p>
          <w:p w14:paraId="6302C8F5" w14:textId="77777777" w:rsidR="00F40A1C" w:rsidRPr="00FF430B" w:rsidRDefault="00F40A1C" w:rsidP="00413218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o-MD" w:eastAsia="zh-CN"/>
              </w:rPr>
            </w:pPr>
          </w:p>
          <w:p w14:paraId="7CE4571C" w14:textId="77777777" w:rsidR="00F40A1C" w:rsidRPr="00FF430B" w:rsidRDefault="00F40A1C" w:rsidP="00413218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o-MD" w:eastAsia="zh-CN"/>
              </w:rPr>
            </w:pPr>
          </w:p>
          <w:p w14:paraId="5EEED3E4" w14:textId="77777777" w:rsidR="00F40A1C" w:rsidRPr="00FF430B" w:rsidRDefault="00F40A1C" w:rsidP="00413218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o-MD" w:eastAsia="zh-CN"/>
              </w:rPr>
            </w:pPr>
          </w:p>
          <w:p w14:paraId="0B43C273" w14:textId="77777777" w:rsidR="00F40A1C" w:rsidRPr="00FF430B" w:rsidRDefault="00F40A1C" w:rsidP="00413218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o-MD" w:eastAsia="zh-CN"/>
              </w:rPr>
            </w:pPr>
          </w:p>
          <w:p w14:paraId="4187697A" w14:textId="77777777" w:rsidR="00F40A1C" w:rsidRPr="00FF430B" w:rsidRDefault="00F40A1C" w:rsidP="00413218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o-MD" w:eastAsia="zh-CN"/>
              </w:rPr>
            </w:pPr>
          </w:p>
          <w:p w14:paraId="02E653E7" w14:textId="77777777" w:rsidR="00F40A1C" w:rsidRPr="00FF430B" w:rsidRDefault="00F40A1C" w:rsidP="00413218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4001" w:type="dxa"/>
          </w:tcPr>
          <w:p w14:paraId="592D6B94" w14:textId="77777777" w:rsidR="00F40A1C" w:rsidRPr="00FF430B" w:rsidRDefault="000F650B" w:rsidP="00DA5198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lastRenderedPageBreak/>
              <w:t>Construcții civile, industriale și agrozootehnice</w:t>
            </w:r>
          </w:p>
          <w:p w14:paraId="3E85027B" w14:textId="77777777" w:rsidR="00F366C7" w:rsidRPr="00FF430B" w:rsidRDefault="000F650B" w:rsidP="00F366C7">
            <w:pPr>
              <w:tabs>
                <w:tab w:val="left" w:pos="567"/>
              </w:tabs>
              <w:rPr>
                <w:lang w:val="ro-MD"/>
              </w:rPr>
            </w:pPr>
            <w:r w:rsidRPr="00FF430B">
              <w:rPr>
                <w:lang w:val="ro-MD"/>
              </w:rPr>
              <w:t>A.Terasamente, lucrări la structura clădirilor;</w:t>
            </w:r>
          </w:p>
          <w:p w14:paraId="0FBD00E1" w14:textId="77777777" w:rsidR="0079357E" w:rsidRPr="00FF430B" w:rsidRDefault="000F650B" w:rsidP="0079357E">
            <w:pPr>
              <w:tabs>
                <w:tab w:val="decimal" w:pos="216"/>
                <w:tab w:val="left" w:leader="underscore" w:pos="6465"/>
                <w:tab w:val="right" w:leader="underscore" w:pos="9777"/>
              </w:tabs>
              <w:ind w:left="360" w:hanging="360"/>
              <w:rPr>
                <w:lang w:val="ro-MD"/>
              </w:rPr>
            </w:pPr>
            <w:r w:rsidRPr="00FF430B">
              <w:rPr>
                <w:lang w:val="ro-MD"/>
              </w:rPr>
              <w:t>B. structur</w:t>
            </w:r>
            <w:r w:rsidR="005B24DA" w:rsidRPr="00FF430B">
              <w:rPr>
                <w:lang w:val="ro-MD"/>
              </w:rPr>
              <w:t>i</w:t>
            </w:r>
            <w:r w:rsidRPr="00FF430B">
              <w:rPr>
                <w:lang w:val="ro-MD"/>
              </w:rPr>
              <w:t xml:space="preserve"> metalice; </w:t>
            </w:r>
          </w:p>
          <w:p w14:paraId="60D76332" w14:textId="77777777" w:rsidR="009F1E2C" w:rsidRPr="00FF430B" w:rsidRDefault="000F650B" w:rsidP="0079357E">
            <w:pPr>
              <w:tabs>
                <w:tab w:val="decimal" w:pos="216"/>
                <w:tab w:val="left" w:leader="underscore" w:pos="6465"/>
                <w:tab w:val="right" w:leader="underscore" w:pos="9777"/>
              </w:tabs>
              <w:ind w:left="360" w:hanging="360"/>
              <w:rPr>
                <w:rFonts w:eastAsia="PMingLiU"/>
                <w:lang w:val="ro-MD" w:eastAsia="zh-CN"/>
              </w:rPr>
            </w:pPr>
            <w:r w:rsidRPr="00FF430B">
              <w:rPr>
                <w:lang w:val="ro-MD"/>
              </w:rPr>
              <w:t>C. finisare, amenajare, protecție.</w:t>
            </w:r>
          </w:p>
        </w:tc>
        <w:tc>
          <w:tcPr>
            <w:tcW w:w="575" w:type="dxa"/>
          </w:tcPr>
          <w:p w14:paraId="42055C7E" w14:textId="77777777" w:rsidR="00F40A1C" w:rsidRPr="00FF430B" w:rsidRDefault="00F40A1C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563" w:type="dxa"/>
          </w:tcPr>
          <w:p w14:paraId="62BA13C1" w14:textId="77777777" w:rsidR="00F40A1C" w:rsidRPr="00FF430B" w:rsidRDefault="00F40A1C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846" w:type="dxa"/>
          </w:tcPr>
          <w:p w14:paraId="1794C5FB" w14:textId="77777777" w:rsidR="00F40A1C" w:rsidRPr="00FF430B" w:rsidRDefault="00F40A1C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</w:tr>
      <w:tr w:rsidR="00F40A1C" w:rsidRPr="00EC30C2" w14:paraId="48BA4695" w14:textId="77777777" w:rsidTr="00F40A1C">
        <w:trPr>
          <w:trHeight w:val="1260"/>
        </w:trPr>
        <w:tc>
          <w:tcPr>
            <w:tcW w:w="471" w:type="dxa"/>
            <w:vMerge/>
          </w:tcPr>
          <w:p w14:paraId="4B2AA3EF" w14:textId="77777777" w:rsidR="00F40A1C" w:rsidRPr="00FF430B" w:rsidRDefault="00F40A1C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3751" w:type="dxa"/>
            <w:vMerge/>
          </w:tcPr>
          <w:p w14:paraId="3DDFE017" w14:textId="77777777" w:rsidR="00F40A1C" w:rsidRPr="00FF430B" w:rsidRDefault="00F40A1C" w:rsidP="00413218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4001" w:type="dxa"/>
          </w:tcPr>
          <w:p w14:paraId="50A4AB25" w14:textId="77777777" w:rsidR="00F40A1C" w:rsidRPr="00FF430B" w:rsidRDefault="0003591A" w:rsidP="00DA5198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 xml:space="preserve"> Construcții rutiere:</w:t>
            </w:r>
          </w:p>
          <w:p w14:paraId="58468DA5" w14:textId="77777777" w:rsidR="0079357E" w:rsidRPr="00FF430B" w:rsidRDefault="00FD2140" w:rsidP="00DA5198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 xml:space="preserve">A.drumuri și piste de aviație; </w:t>
            </w:r>
          </w:p>
          <w:p w14:paraId="25B4DFAA" w14:textId="77777777" w:rsidR="0079357E" w:rsidRPr="00FF430B" w:rsidRDefault="00FD2140" w:rsidP="00DA5198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 xml:space="preserve">B.poduri; </w:t>
            </w:r>
          </w:p>
          <w:p w14:paraId="26F545BD" w14:textId="77777777" w:rsidR="00F40A1C" w:rsidRPr="00FF430B" w:rsidRDefault="00FD2140" w:rsidP="00DA5198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  <w:r w:rsidRPr="00FF430B">
              <w:rPr>
                <w:lang w:val="ro-MD"/>
              </w:rPr>
              <w:t>C.căi ferate.</w:t>
            </w:r>
          </w:p>
        </w:tc>
        <w:tc>
          <w:tcPr>
            <w:tcW w:w="575" w:type="dxa"/>
          </w:tcPr>
          <w:p w14:paraId="2A813A5B" w14:textId="77777777" w:rsidR="00F40A1C" w:rsidRPr="00FF430B" w:rsidRDefault="00F40A1C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563" w:type="dxa"/>
          </w:tcPr>
          <w:p w14:paraId="3AA86E9B" w14:textId="77777777" w:rsidR="00F40A1C" w:rsidRPr="00FF430B" w:rsidRDefault="00F40A1C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846" w:type="dxa"/>
          </w:tcPr>
          <w:p w14:paraId="6AA7F6F7" w14:textId="77777777" w:rsidR="00F40A1C" w:rsidRPr="00FF430B" w:rsidRDefault="00F40A1C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</w:tr>
      <w:tr w:rsidR="00F366C7" w:rsidRPr="00EC30C2" w14:paraId="1BD69718" w14:textId="77777777" w:rsidTr="00F40A1C">
        <w:trPr>
          <w:trHeight w:val="1260"/>
        </w:trPr>
        <w:tc>
          <w:tcPr>
            <w:tcW w:w="471" w:type="dxa"/>
            <w:vMerge/>
          </w:tcPr>
          <w:p w14:paraId="2D32AEB4" w14:textId="77777777" w:rsidR="00F366C7" w:rsidRPr="00FF430B" w:rsidRDefault="00F366C7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3751" w:type="dxa"/>
            <w:vMerge/>
          </w:tcPr>
          <w:p w14:paraId="0C64EA70" w14:textId="77777777" w:rsidR="00F366C7" w:rsidRPr="00FF430B" w:rsidRDefault="00F366C7" w:rsidP="00413218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4001" w:type="dxa"/>
          </w:tcPr>
          <w:p w14:paraId="16828343" w14:textId="77777777" w:rsidR="00F366C7" w:rsidRPr="00FF430B" w:rsidRDefault="00F366C7" w:rsidP="00F366C7">
            <w:pPr>
              <w:tabs>
                <w:tab w:val="left" w:pos="567"/>
              </w:tabs>
              <w:spacing w:line="276" w:lineRule="auto"/>
              <w:rPr>
                <w:lang w:val="ro-MD"/>
              </w:rPr>
            </w:pPr>
            <w:r w:rsidRPr="00FF430B">
              <w:rPr>
                <w:lang w:val="ro-MD"/>
              </w:rPr>
              <w:t>Construcții speciale:</w:t>
            </w:r>
          </w:p>
          <w:p w14:paraId="27F25A23" w14:textId="77777777" w:rsidR="00F366C7" w:rsidRPr="00FF430B" w:rsidRDefault="00F366C7" w:rsidP="00F366C7">
            <w:pPr>
              <w:tabs>
                <w:tab w:val="left" w:pos="567"/>
              </w:tabs>
              <w:spacing w:line="276" w:lineRule="auto"/>
              <w:rPr>
                <w:lang w:val="ro-MD"/>
              </w:rPr>
            </w:pPr>
            <w:r w:rsidRPr="00FF430B">
              <w:rPr>
                <w:lang w:val="ro-MD"/>
              </w:rPr>
              <w:t>A. hidrotehnice și pentru îmbunătățiri funciare;</w:t>
            </w:r>
          </w:p>
          <w:p w14:paraId="1778BE6B" w14:textId="77777777" w:rsidR="0079357E" w:rsidRPr="00FF430B" w:rsidRDefault="0079357E" w:rsidP="00F366C7">
            <w:pPr>
              <w:tabs>
                <w:tab w:val="left" w:pos="567"/>
              </w:tabs>
              <w:spacing w:line="276" w:lineRule="auto"/>
              <w:rPr>
                <w:lang w:val="ro-MD"/>
              </w:rPr>
            </w:pPr>
            <w:r w:rsidRPr="00FF430B">
              <w:rPr>
                <w:lang w:val="ro-MD"/>
              </w:rPr>
              <w:t>B. fântâ</w:t>
            </w:r>
            <w:r w:rsidR="00F366C7" w:rsidRPr="00FF430B">
              <w:rPr>
                <w:lang w:val="ro-MD"/>
              </w:rPr>
              <w:t xml:space="preserve">ni arteziene; </w:t>
            </w:r>
          </w:p>
          <w:p w14:paraId="0E2DD036" w14:textId="77777777" w:rsidR="00F366C7" w:rsidRPr="00FF430B" w:rsidRDefault="00F366C7" w:rsidP="00F366C7">
            <w:pPr>
              <w:tabs>
                <w:tab w:val="left" w:pos="567"/>
              </w:tabs>
              <w:spacing w:line="276" w:lineRule="auto"/>
              <w:rPr>
                <w:lang w:val="ro-MD"/>
              </w:rPr>
            </w:pPr>
            <w:r w:rsidRPr="00FF430B">
              <w:rPr>
                <w:lang w:val="ro-MD"/>
              </w:rPr>
              <w:t>C. porturi și debarcadere;</w:t>
            </w:r>
          </w:p>
          <w:p w14:paraId="0E996A15" w14:textId="77777777" w:rsidR="00F366C7" w:rsidRPr="00FF430B" w:rsidRDefault="00F366C7" w:rsidP="00F366C7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  <w:r w:rsidRPr="00FF430B">
              <w:rPr>
                <w:lang w:val="ro-MD"/>
              </w:rPr>
              <w:t>D. mine, cariere;     E. tuneluri.</w:t>
            </w:r>
          </w:p>
        </w:tc>
        <w:tc>
          <w:tcPr>
            <w:tcW w:w="575" w:type="dxa"/>
          </w:tcPr>
          <w:p w14:paraId="2E875F87" w14:textId="77777777" w:rsidR="00F366C7" w:rsidRPr="00FF430B" w:rsidRDefault="00F366C7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563" w:type="dxa"/>
          </w:tcPr>
          <w:p w14:paraId="1A6884DA" w14:textId="77777777" w:rsidR="00F366C7" w:rsidRPr="00FF430B" w:rsidRDefault="00F366C7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846" w:type="dxa"/>
          </w:tcPr>
          <w:p w14:paraId="36BD6BA0" w14:textId="77777777" w:rsidR="00F366C7" w:rsidRPr="00FF430B" w:rsidRDefault="00F366C7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</w:tr>
      <w:tr w:rsidR="00F40A1C" w:rsidRPr="00EC30C2" w14:paraId="191064E2" w14:textId="77777777" w:rsidTr="00F40A1C">
        <w:trPr>
          <w:trHeight w:val="2055"/>
        </w:trPr>
        <w:tc>
          <w:tcPr>
            <w:tcW w:w="471" w:type="dxa"/>
            <w:vMerge/>
          </w:tcPr>
          <w:p w14:paraId="126F2F84" w14:textId="77777777" w:rsidR="00F40A1C" w:rsidRPr="00FF430B" w:rsidRDefault="00F40A1C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3751" w:type="dxa"/>
            <w:vMerge/>
          </w:tcPr>
          <w:p w14:paraId="4E7E8C7B" w14:textId="77777777" w:rsidR="00F40A1C" w:rsidRPr="00FF430B" w:rsidRDefault="00F40A1C" w:rsidP="00413218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4001" w:type="dxa"/>
          </w:tcPr>
          <w:p w14:paraId="67E026FE" w14:textId="77777777" w:rsidR="00F40A1C" w:rsidRPr="00FF430B" w:rsidRDefault="00A227F2" w:rsidP="00DA5198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Instalații și rețele tehnico-edilitare:</w:t>
            </w:r>
          </w:p>
          <w:p w14:paraId="1D44D616" w14:textId="77777777" w:rsidR="00F366C7" w:rsidRPr="00FF430B" w:rsidRDefault="00F366C7" w:rsidP="00F366C7">
            <w:pPr>
              <w:tabs>
                <w:tab w:val="left" w:pos="567"/>
              </w:tabs>
              <w:spacing w:line="276" w:lineRule="auto"/>
              <w:rPr>
                <w:lang w:val="ro-MD"/>
              </w:rPr>
            </w:pPr>
            <w:r w:rsidRPr="00FF430B">
              <w:rPr>
                <w:lang w:val="ro-MD"/>
              </w:rPr>
              <w:t>A.de alimentare cu apă și canalizare;</w:t>
            </w:r>
          </w:p>
          <w:p w14:paraId="74D5CE79" w14:textId="77777777" w:rsidR="0079357E" w:rsidRPr="00FF430B" w:rsidRDefault="00F366C7" w:rsidP="00F366C7">
            <w:pPr>
              <w:tabs>
                <w:tab w:val="left" w:pos="567"/>
              </w:tabs>
              <w:spacing w:line="276" w:lineRule="auto"/>
              <w:rPr>
                <w:lang w:val="ro-MD"/>
              </w:rPr>
            </w:pPr>
            <w:r w:rsidRPr="00FF430B">
              <w:rPr>
                <w:lang w:val="ro-MD"/>
              </w:rPr>
              <w:t xml:space="preserve">B.de încălzire; </w:t>
            </w:r>
          </w:p>
          <w:p w14:paraId="495EF8E9" w14:textId="315684BA" w:rsidR="00F366C7" w:rsidRPr="00FF430B" w:rsidRDefault="00F366C7" w:rsidP="00F366C7">
            <w:pPr>
              <w:tabs>
                <w:tab w:val="left" w:pos="567"/>
              </w:tabs>
              <w:spacing w:line="276" w:lineRule="auto"/>
              <w:rPr>
                <w:lang w:val="ro-MD"/>
              </w:rPr>
            </w:pPr>
            <w:r w:rsidRPr="00FF430B">
              <w:rPr>
                <w:lang w:val="ro-MD"/>
              </w:rPr>
              <w:t>C. ventilație,</w:t>
            </w:r>
            <w:r w:rsidR="00DF4DCF">
              <w:rPr>
                <w:lang w:val="ro-MD"/>
              </w:rPr>
              <w:t xml:space="preserve"> </w:t>
            </w:r>
            <w:r w:rsidRPr="00FF430B">
              <w:rPr>
                <w:lang w:val="ro-MD"/>
              </w:rPr>
              <w:t>climatizare; D. electrice;</w:t>
            </w:r>
          </w:p>
          <w:p w14:paraId="5B7FCD59" w14:textId="5F2EA3D1" w:rsidR="00F366C7" w:rsidRPr="00FF430B" w:rsidRDefault="00F366C7" w:rsidP="00F366C7">
            <w:pPr>
              <w:tabs>
                <w:tab w:val="left" w:pos="567"/>
              </w:tabs>
              <w:spacing w:line="276" w:lineRule="auto"/>
              <w:rPr>
                <w:lang w:val="ro-MD"/>
              </w:rPr>
            </w:pPr>
            <w:r w:rsidRPr="00FF430B">
              <w:rPr>
                <w:lang w:val="ro-MD"/>
              </w:rPr>
              <w:t>E.de automatizare; F.telecomunicație;</w:t>
            </w:r>
            <w:r w:rsidR="00DF4DCF">
              <w:rPr>
                <w:lang w:val="ro-MD"/>
              </w:rPr>
              <w:t xml:space="preserve"> </w:t>
            </w:r>
            <w:r w:rsidRPr="00FF430B">
              <w:rPr>
                <w:lang w:val="ro-MD"/>
              </w:rPr>
              <w:t>G.semnalizare;</w:t>
            </w:r>
          </w:p>
          <w:p w14:paraId="50F5ACD8" w14:textId="77777777" w:rsidR="0079357E" w:rsidRPr="00FF430B" w:rsidRDefault="0079357E" w:rsidP="0079357E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lang w:val="ro-MD"/>
              </w:rPr>
            </w:pPr>
            <w:r w:rsidRPr="00FF430B">
              <w:rPr>
                <w:lang w:val="ro-MD"/>
              </w:rPr>
              <w:t>H.</w:t>
            </w:r>
            <w:r w:rsidR="00F366C7" w:rsidRPr="00FF430B">
              <w:rPr>
                <w:lang w:val="ro-MD"/>
              </w:rPr>
              <w:t>frigorifice,compresoare;</w:t>
            </w:r>
          </w:p>
          <w:p w14:paraId="7BF4A851" w14:textId="77777777" w:rsidR="00F40A1C" w:rsidRPr="00FF430B" w:rsidRDefault="00F366C7" w:rsidP="0079357E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i/>
                <w:lang w:val="ro-MD" w:eastAsia="zh-CN"/>
              </w:rPr>
            </w:pPr>
            <w:r w:rsidRPr="00FF430B">
              <w:rPr>
                <w:lang w:val="ro-MD"/>
              </w:rPr>
              <w:t>I. tehnologice.</w:t>
            </w:r>
          </w:p>
        </w:tc>
        <w:tc>
          <w:tcPr>
            <w:tcW w:w="575" w:type="dxa"/>
          </w:tcPr>
          <w:p w14:paraId="73EA210F" w14:textId="77777777" w:rsidR="00F40A1C" w:rsidRPr="00FF430B" w:rsidRDefault="00F40A1C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563" w:type="dxa"/>
          </w:tcPr>
          <w:p w14:paraId="7803438B" w14:textId="77777777" w:rsidR="00F40A1C" w:rsidRPr="00FF430B" w:rsidRDefault="00F40A1C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846" w:type="dxa"/>
          </w:tcPr>
          <w:p w14:paraId="30431885" w14:textId="77777777" w:rsidR="00F40A1C" w:rsidRPr="00FF430B" w:rsidRDefault="00F40A1C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</w:tr>
      <w:tr w:rsidR="00F40A1C" w:rsidRPr="00EC30C2" w14:paraId="1726F82C" w14:textId="77777777" w:rsidTr="00413218">
        <w:trPr>
          <w:trHeight w:val="945"/>
        </w:trPr>
        <w:tc>
          <w:tcPr>
            <w:tcW w:w="471" w:type="dxa"/>
            <w:vMerge/>
          </w:tcPr>
          <w:p w14:paraId="24FAFF48" w14:textId="77777777" w:rsidR="00F40A1C" w:rsidRPr="00FF430B" w:rsidRDefault="00F40A1C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3751" w:type="dxa"/>
            <w:vMerge/>
          </w:tcPr>
          <w:p w14:paraId="4C202414" w14:textId="77777777" w:rsidR="00F40A1C" w:rsidRPr="00FF430B" w:rsidRDefault="00F40A1C" w:rsidP="00413218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4001" w:type="dxa"/>
          </w:tcPr>
          <w:p w14:paraId="0814F294" w14:textId="77777777" w:rsidR="00F40A1C" w:rsidRPr="00FF430B" w:rsidRDefault="00A227F2" w:rsidP="006C4C0E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o-MD" w:eastAsia="zh-CN"/>
              </w:rPr>
            </w:pPr>
            <w:r w:rsidRPr="00FF430B">
              <w:rPr>
                <w:rFonts w:eastAsia="PMingLiU"/>
                <w:lang w:val="ro-MD" w:eastAsia="zh-CN"/>
              </w:rPr>
              <w:t>Instalații industriale periculoase:</w:t>
            </w:r>
          </w:p>
          <w:p w14:paraId="26AACD0B" w14:textId="77777777" w:rsidR="00F366C7" w:rsidRPr="00FF430B" w:rsidRDefault="00F366C7" w:rsidP="00F366C7">
            <w:pPr>
              <w:tabs>
                <w:tab w:val="left" w:pos="567"/>
              </w:tabs>
              <w:spacing w:line="276" w:lineRule="auto"/>
              <w:rPr>
                <w:lang w:val="ro-MD"/>
              </w:rPr>
            </w:pPr>
            <w:r w:rsidRPr="00FF430B">
              <w:rPr>
                <w:lang w:val="ro-MD"/>
              </w:rPr>
              <w:t>A. sub presiune, mecanisme de ridicat, cazane;</w:t>
            </w:r>
          </w:p>
          <w:p w14:paraId="0188D818" w14:textId="77777777" w:rsidR="00F366C7" w:rsidRPr="00FF430B" w:rsidRDefault="00F366C7" w:rsidP="00F366C7">
            <w:pPr>
              <w:tabs>
                <w:tab w:val="left" w:pos="567"/>
              </w:tabs>
              <w:spacing w:line="276" w:lineRule="auto"/>
              <w:rPr>
                <w:lang w:val="ro-MD"/>
              </w:rPr>
            </w:pPr>
            <w:r w:rsidRPr="00FF430B">
              <w:rPr>
                <w:lang w:val="ro-MD"/>
              </w:rPr>
              <w:t>B. chimico-tehnologice; C. gazoducte magistrale;</w:t>
            </w:r>
          </w:p>
          <w:p w14:paraId="79D6D3ED" w14:textId="77777777" w:rsidR="006C4C0E" w:rsidRPr="00FF430B" w:rsidRDefault="00F366C7" w:rsidP="002F556B">
            <w:pPr>
              <w:pStyle w:val="ListParagraph"/>
              <w:numPr>
                <w:ilvl w:val="0"/>
                <w:numId w:val="23"/>
              </w:numPr>
              <w:tabs>
                <w:tab w:val="decimal" w:pos="317"/>
              </w:tabs>
              <w:ind w:left="0" w:hanging="650"/>
              <w:rPr>
                <w:rFonts w:eastAsia="PMingLiU"/>
                <w:i/>
                <w:noProof/>
                <w:lang w:val="ro-MD" w:eastAsia="zh-CN"/>
              </w:rPr>
            </w:pPr>
            <w:r w:rsidRPr="00FF430B">
              <w:rPr>
                <w:lang w:val="ro-MD"/>
              </w:rPr>
              <w:t>D. sisteme de alimentare cu gaze.</w:t>
            </w:r>
          </w:p>
        </w:tc>
        <w:tc>
          <w:tcPr>
            <w:tcW w:w="575" w:type="dxa"/>
          </w:tcPr>
          <w:p w14:paraId="418D28AE" w14:textId="77777777" w:rsidR="00F40A1C" w:rsidRPr="00FF430B" w:rsidRDefault="00F40A1C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563" w:type="dxa"/>
          </w:tcPr>
          <w:p w14:paraId="5F5E6AB5" w14:textId="77777777" w:rsidR="00F40A1C" w:rsidRPr="00FF430B" w:rsidRDefault="00F40A1C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  <w:tc>
          <w:tcPr>
            <w:tcW w:w="846" w:type="dxa"/>
          </w:tcPr>
          <w:p w14:paraId="4430973E" w14:textId="77777777" w:rsidR="00F40A1C" w:rsidRPr="00FF430B" w:rsidRDefault="00F40A1C" w:rsidP="00196AB4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o-MD" w:eastAsia="zh-CN"/>
              </w:rPr>
            </w:pPr>
          </w:p>
        </w:tc>
      </w:tr>
    </w:tbl>
    <w:p w14:paraId="4D0B70DF" w14:textId="77777777" w:rsidR="0079357E" w:rsidRPr="00FF430B" w:rsidRDefault="0079357E" w:rsidP="00196AB4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p w14:paraId="4AF60064" w14:textId="77777777" w:rsidR="006C4C0E" w:rsidRPr="00FF430B" w:rsidRDefault="00A227F2" w:rsidP="00196AB4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Prezentul Aviz este cu titlu informativ  </w:t>
      </w:r>
      <w:r w:rsidR="00F366C7" w:rsidRPr="00FF430B">
        <w:rPr>
          <w:rFonts w:eastAsia="PMingLiU"/>
          <w:lang w:val="ro-MD" w:eastAsia="zh-CN"/>
        </w:rPr>
        <w:t>și se eliberează la cererea solicitantului.</w:t>
      </w:r>
    </w:p>
    <w:p w14:paraId="5A79CCF3" w14:textId="77777777" w:rsidR="006620F8" w:rsidRPr="00FF430B" w:rsidRDefault="00A227F2" w:rsidP="006C4C0E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Este valabil </w:t>
      </w:r>
      <w:r w:rsidR="00F366C7" w:rsidRPr="00FF430B">
        <w:rPr>
          <w:b/>
          <w:u w:val="single"/>
          <w:lang w:val="ro-MD"/>
        </w:rPr>
        <w:t xml:space="preserve">12 luni  </w:t>
      </w:r>
      <w:r w:rsidRPr="00FF430B">
        <w:rPr>
          <w:rFonts w:eastAsia="PMingLiU"/>
          <w:lang w:val="ro-MD" w:eastAsia="zh-CN"/>
        </w:rPr>
        <w:t>de la data eliber</w:t>
      </w:r>
      <w:r w:rsidR="00F366C7" w:rsidRPr="00FF430B">
        <w:rPr>
          <w:rFonts w:eastAsia="PMingLiU"/>
          <w:lang w:val="ro-MD" w:eastAsia="zh-CN"/>
        </w:rPr>
        <w:t>ă</w:t>
      </w:r>
      <w:r w:rsidRPr="00FF430B">
        <w:rPr>
          <w:rFonts w:eastAsia="PMingLiU"/>
          <w:lang w:val="ro-MD" w:eastAsia="zh-CN"/>
        </w:rPr>
        <w:t>rii.</w:t>
      </w:r>
    </w:p>
    <w:p w14:paraId="0DB87134" w14:textId="77777777" w:rsidR="006C4C0E" w:rsidRPr="00FF430B" w:rsidRDefault="006C4C0E" w:rsidP="006C4C0E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p w14:paraId="77DB9315" w14:textId="77777777" w:rsidR="00B27D8B" w:rsidRPr="00FF430B" w:rsidRDefault="00B27D8B" w:rsidP="006C4C0E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p w14:paraId="3DA67980" w14:textId="77777777" w:rsidR="00B27D8B" w:rsidRPr="00FF430B" w:rsidRDefault="00B27D8B" w:rsidP="006C4C0E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p w14:paraId="368FFA7E" w14:textId="77777777" w:rsidR="00B27D8B" w:rsidRPr="00FF430B" w:rsidRDefault="00B27D8B" w:rsidP="006C4C0E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p w14:paraId="4C898931" w14:textId="77777777" w:rsidR="006C4C0E" w:rsidRPr="00FF430B" w:rsidRDefault="00A227F2" w:rsidP="006C4C0E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Director                                                     </w:t>
      </w:r>
      <w:r w:rsidR="0079357E" w:rsidRPr="00FF430B">
        <w:rPr>
          <w:rFonts w:eastAsia="PMingLiU"/>
          <w:lang w:val="ro-MD" w:eastAsia="zh-CN"/>
        </w:rPr>
        <w:t xml:space="preserve"> Semnătura   </w:t>
      </w:r>
      <w:r w:rsidRPr="00FF430B">
        <w:rPr>
          <w:rFonts w:eastAsia="PMingLiU"/>
          <w:lang w:val="ro-MD" w:eastAsia="zh-CN"/>
        </w:rPr>
        <w:t xml:space="preserve">        ________________________</w:t>
      </w:r>
    </w:p>
    <w:p w14:paraId="5360F956" w14:textId="499C0327" w:rsidR="006C4C0E" w:rsidRPr="00FF5CB2" w:rsidRDefault="00FF5CB2" w:rsidP="006C4C0E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i/>
          <w:iCs/>
          <w:sz w:val="20"/>
          <w:szCs w:val="20"/>
          <w:lang w:val="ro-MD" w:eastAsia="zh-CN"/>
        </w:rPr>
      </w:pPr>
      <w:r w:rsidRPr="00FF5CB2">
        <w:rPr>
          <w:rFonts w:eastAsia="PMingLiU"/>
          <w:sz w:val="20"/>
          <w:szCs w:val="20"/>
          <w:lang w:val="ro-MD" w:eastAsia="zh-CN"/>
        </w:rPr>
        <w:t xml:space="preserve">                 </w:t>
      </w:r>
      <w:r w:rsidR="00A227F2" w:rsidRPr="00FF5CB2">
        <w:rPr>
          <w:rFonts w:eastAsia="PMingLiU"/>
          <w:i/>
          <w:iCs/>
          <w:sz w:val="20"/>
          <w:szCs w:val="20"/>
          <w:lang w:val="ro-MD" w:eastAsia="zh-CN"/>
        </w:rPr>
        <w:t>(Prenume, Nume)</w:t>
      </w:r>
    </w:p>
    <w:p w14:paraId="4A4A3E98" w14:textId="77777777" w:rsidR="006C4C0E" w:rsidRPr="00FF430B" w:rsidRDefault="00A227F2" w:rsidP="006C4C0E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Ex.  _____________________</w:t>
      </w:r>
    </w:p>
    <w:p w14:paraId="1D502BB5" w14:textId="77777777" w:rsidR="006C4C0E" w:rsidRPr="00FF5CB2" w:rsidRDefault="00A227F2" w:rsidP="006C4C0E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i/>
          <w:sz w:val="20"/>
          <w:szCs w:val="20"/>
          <w:lang w:val="ro-MD" w:eastAsia="zh-CN"/>
        </w:rPr>
      </w:pPr>
      <w:r w:rsidRPr="00FF430B">
        <w:rPr>
          <w:rFonts w:eastAsia="PMingLiU"/>
          <w:i/>
          <w:lang w:val="ro-MD" w:eastAsia="zh-CN"/>
        </w:rPr>
        <w:t xml:space="preserve">             </w:t>
      </w:r>
      <w:r w:rsidRPr="00FF5CB2">
        <w:rPr>
          <w:rFonts w:eastAsia="PMingLiU"/>
          <w:i/>
          <w:sz w:val="20"/>
          <w:szCs w:val="20"/>
          <w:lang w:val="ro-MD" w:eastAsia="zh-CN"/>
        </w:rPr>
        <w:t>(Prenume, Nume)</w:t>
      </w:r>
    </w:p>
    <w:p w14:paraId="27A9741B" w14:textId="77777777" w:rsidR="006C4C0E" w:rsidRPr="00FF430B" w:rsidRDefault="00A227F2" w:rsidP="006C4C0E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Tel. _____________________</w:t>
      </w:r>
    </w:p>
    <w:p w14:paraId="2AD7EFE0" w14:textId="77777777" w:rsidR="006C4C0E" w:rsidRPr="00FF430B" w:rsidRDefault="006C4C0E" w:rsidP="006C4C0E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p w14:paraId="391A2377" w14:textId="77777777" w:rsidR="006C4C0E" w:rsidRPr="00FF430B" w:rsidRDefault="006C4C0E" w:rsidP="006C4C0E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p w14:paraId="3ACF63D3" w14:textId="77777777" w:rsidR="006C4C0E" w:rsidRPr="00FF430B" w:rsidRDefault="006C4C0E" w:rsidP="006C4C0E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p w14:paraId="41355617" w14:textId="77777777" w:rsidR="002D6E71" w:rsidRPr="00FF430B" w:rsidRDefault="002D6E71" w:rsidP="006C4C0E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p w14:paraId="3634924A" w14:textId="77777777" w:rsidR="002D6E71" w:rsidRPr="00FF430B" w:rsidRDefault="002D6E71" w:rsidP="006C4C0E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p w14:paraId="19DCE3DF" w14:textId="77777777" w:rsidR="002D6E71" w:rsidRPr="00FF430B" w:rsidRDefault="002D6E71" w:rsidP="006C4C0E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p w14:paraId="4A1EA453" w14:textId="77777777" w:rsidR="002D6E71" w:rsidRPr="00FF430B" w:rsidRDefault="002D6E71" w:rsidP="006C4C0E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p w14:paraId="1492D47A" w14:textId="77777777" w:rsidR="002D6E71" w:rsidRPr="00FF430B" w:rsidRDefault="002D6E71" w:rsidP="006C4C0E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p w14:paraId="5FEE1B5E" w14:textId="77777777" w:rsidR="002D6E71" w:rsidRPr="00FF430B" w:rsidRDefault="0051370B" w:rsidP="0051370B">
      <w:pPr>
        <w:tabs>
          <w:tab w:val="left" w:leader="underscore" w:pos="6465"/>
          <w:tab w:val="right" w:leader="underscore" w:pos="9777"/>
        </w:tabs>
        <w:spacing w:line="302" w:lineRule="auto"/>
        <w:jc w:val="center"/>
        <w:rPr>
          <w:rFonts w:eastAsia="PMingLiU"/>
          <w:b/>
          <w:lang w:val="ro-MD" w:eastAsia="zh-CN"/>
        </w:rPr>
      </w:pPr>
      <w:r w:rsidRPr="00FF430B">
        <w:rPr>
          <w:b/>
          <w:lang w:val="ro-MD"/>
        </w:rPr>
        <w:t>~~~~~~~~~~~~~~~~~~~~~~~~~~~~~~~~~~~~~~~~~~~~~~~~</w:t>
      </w:r>
      <w:r w:rsidR="00BE73CA" w:rsidRPr="00FF430B">
        <w:rPr>
          <w:b/>
          <w:lang w:val="ro-MD"/>
        </w:rPr>
        <w:t>~~~~~~~~~~~~~~~~~~~~~~~~~~</w:t>
      </w:r>
      <w:r w:rsidRPr="00FF430B">
        <w:rPr>
          <w:b/>
          <w:lang w:val="ro-MD"/>
        </w:rPr>
        <w:t xml:space="preserve"> (Antetul instituției)</w:t>
      </w:r>
    </w:p>
    <w:p w14:paraId="1F473494" w14:textId="77777777" w:rsidR="00FF5CB2" w:rsidRPr="00FF430B" w:rsidRDefault="00FF5CB2" w:rsidP="006C4C0E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sectPr w:rsidR="00FF5CB2" w:rsidRPr="00FF430B" w:rsidSect="009C6092">
      <w:footerReference w:type="default" r:id="rId8"/>
      <w:pgSz w:w="11906" w:h="16838" w:code="9"/>
      <w:pgMar w:top="426" w:right="1134" w:bottom="851" w:left="1276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9069F" w14:textId="77777777" w:rsidR="00E63B11" w:rsidRDefault="00E63B11" w:rsidP="00A20ACF">
      <w:r>
        <w:separator/>
      </w:r>
    </w:p>
  </w:endnote>
  <w:endnote w:type="continuationSeparator" w:id="0">
    <w:p w14:paraId="4218CFF7" w14:textId="77777777" w:rsidR="00E63B11" w:rsidRDefault="00E63B11" w:rsidP="00A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19529"/>
      <w:docPartObj>
        <w:docPartGallery w:val="Page Numbers (Bottom of Page)"/>
        <w:docPartUnique/>
      </w:docPartObj>
    </w:sdtPr>
    <w:sdtEndPr/>
    <w:sdtContent>
      <w:p w14:paraId="16FD1D34" w14:textId="4DB06EB5" w:rsidR="008F1D40" w:rsidRDefault="008F1D4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6092">
          <w:t>2</w:t>
        </w:r>
        <w:r>
          <w:fldChar w:fldCharType="end"/>
        </w:r>
      </w:p>
    </w:sdtContent>
  </w:sdt>
  <w:p w14:paraId="075618FA" w14:textId="77777777" w:rsidR="008F1D40" w:rsidRDefault="008F1D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A6A0B" w14:textId="77777777" w:rsidR="00E63B11" w:rsidRDefault="00E63B11" w:rsidP="00A20ACF">
      <w:r>
        <w:separator/>
      </w:r>
    </w:p>
  </w:footnote>
  <w:footnote w:type="continuationSeparator" w:id="0">
    <w:p w14:paraId="0367350A" w14:textId="77777777" w:rsidR="00E63B11" w:rsidRDefault="00E63B11" w:rsidP="00A20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1854"/>
        </w:tabs>
        <w:ind w:left="720" w:firstLine="1077"/>
      </w:pPr>
    </w:lvl>
  </w:abstractNum>
  <w:abstractNum w:abstractNumId="2" w15:restartNumberingAfterBreak="0">
    <w:nsid w:val="00000013"/>
    <w:multiLevelType w:val="singleLevel"/>
    <w:tmpl w:val="A58A40BA"/>
    <w:name w:val="WW8Num2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sz w:val="24"/>
        <w:szCs w:val="24"/>
        <w:lang w:val="ro-RO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E"/>
    <w:multiLevelType w:val="singleLevel"/>
    <w:tmpl w:val="0000001E"/>
    <w:name w:val="WW8Num4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5" w15:restartNumberingAfterBreak="0">
    <w:nsid w:val="064E7D2D"/>
    <w:multiLevelType w:val="hybridMultilevel"/>
    <w:tmpl w:val="E1D06F98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E70D7"/>
    <w:multiLevelType w:val="hybridMultilevel"/>
    <w:tmpl w:val="65A61124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B3802"/>
    <w:multiLevelType w:val="hybridMultilevel"/>
    <w:tmpl w:val="6FE6343E"/>
    <w:lvl w:ilvl="0" w:tplc="ADBA31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FC45D5"/>
    <w:multiLevelType w:val="hybridMultilevel"/>
    <w:tmpl w:val="459AA6A6"/>
    <w:lvl w:ilvl="0" w:tplc="EF005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104F0"/>
    <w:multiLevelType w:val="hybridMultilevel"/>
    <w:tmpl w:val="2E9C6BC2"/>
    <w:lvl w:ilvl="0" w:tplc="49EC68D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4D07C4"/>
    <w:multiLevelType w:val="hybridMultilevel"/>
    <w:tmpl w:val="84E02F3E"/>
    <w:lvl w:ilvl="0" w:tplc="A6128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B37AA"/>
    <w:multiLevelType w:val="hybridMultilevel"/>
    <w:tmpl w:val="CCD22E52"/>
    <w:lvl w:ilvl="0" w:tplc="8828EDA6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it-I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2" w15:restartNumberingAfterBreak="0">
    <w:nsid w:val="117D27EE"/>
    <w:multiLevelType w:val="hybridMultilevel"/>
    <w:tmpl w:val="3198D980"/>
    <w:lvl w:ilvl="0" w:tplc="40BAA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89636F"/>
    <w:multiLevelType w:val="hybridMultilevel"/>
    <w:tmpl w:val="B1B61F72"/>
    <w:lvl w:ilvl="0" w:tplc="F7D07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B25A2"/>
    <w:multiLevelType w:val="hybridMultilevel"/>
    <w:tmpl w:val="7AE661AA"/>
    <w:lvl w:ilvl="0" w:tplc="1B14316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965B41"/>
    <w:multiLevelType w:val="hybridMultilevel"/>
    <w:tmpl w:val="527CCF5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1B9F6340"/>
    <w:multiLevelType w:val="hybridMultilevel"/>
    <w:tmpl w:val="1B00495E"/>
    <w:lvl w:ilvl="0" w:tplc="208E59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1BA81F7F"/>
    <w:multiLevelType w:val="hybridMultilevel"/>
    <w:tmpl w:val="FD2C3B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16291C"/>
    <w:multiLevelType w:val="hybridMultilevel"/>
    <w:tmpl w:val="B32A02E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29F26097"/>
    <w:multiLevelType w:val="hybridMultilevel"/>
    <w:tmpl w:val="E772C3D8"/>
    <w:lvl w:ilvl="0" w:tplc="A9F6C8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A2AC0"/>
    <w:multiLevelType w:val="hybridMultilevel"/>
    <w:tmpl w:val="AA7A911A"/>
    <w:lvl w:ilvl="0" w:tplc="804C87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E41301"/>
    <w:multiLevelType w:val="hybridMultilevel"/>
    <w:tmpl w:val="60A4D842"/>
    <w:lvl w:ilvl="0" w:tplc="668EB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91C96"/>
    <w:multiLevelType w:val="multilevel"/>
    <w:tmpl w:val="E8967FEE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 w:cs="Times New Roman"/>
        <w:i/>
        <w:strike w:val="0"/>
        <w:color w:val="000000"/>
        <w:spacing w:val="5"/>
        <w:w w:val="100"/>
        <w:sz w:val="24"/>
        <w:szCs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6A57BA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26" w15:restartNumberingAfterBreak="0">
    <w:nsid w:val="3D954DFF"/>
    <w:multiLevelType w:val="hybridMultilevel"/>
    <w:tmpl w:val="D6B67BDA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806AE"/>
    <w:multiLevelType w:val="multilevel"/>
    <w:tmpl w:val="C8D4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F9E5A19"/>
    <w:multiLevelType w:val="hybridMultilevel"/>
    <w:tmpl w:val="EDC2EB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 w15:restartNumberingAfterBreak="0">
    <w:nsid w:val="43A66E41"/>
    <w:multiLevelType w:val="hybridMultilevel"/>
    <w:tmpl w:val="1F88ED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3A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755" w:hanging="360"/>
      </w:p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E1C44"/>
    <w:multiLevelType w:val="hybridMultilevel"/>
    <w:tmpl w:val="C36CA7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75BB3"/>
    <w:multiLevelType w:val="hybridMultilevel"/>
    <w:tmpl w:val="D832A328"/>
    <w:lvl w:ilvl="0" w:tplc="03E4B2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2897BAE"/>
    <w:multiLevelType w:val="hybridMultilevel"/>
    <w:tmpl w:val="153AA7AA"/>
    <w:lvl w:ilvl="0" w:tplc="3BD48CCA">
      <w:start w:val="1"/>
      <w:numFmt w:val="upperRoman"/>
      <w:pStyle w:val="Heading1"/>
      <w:lvlText w:val="%1."/>
      <w:lvlJc w:val="right"/>
      <w:pPr>
        <w:ind w:left="720" w:hanging="360"/>
      </w:pPr>
    </w:lvl>
    <w:lvl w:ilvl="1" w:tplc="D1C634B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A1DC4"/>
    <w:multiLevelType w:val="hybridMultilevel"/>
    <w:tmpl w:val="30940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F7D63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210A08"/>
    <w:multiLevelType w:val="hybridMultilevel"/>
    <w:tmpl w:val="122EAEC0"/>
    <w:lvl w:ilvl="0" w:tplc="6A386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930E5"/>
    <w:multiLevelType w:val="hybridMultilevel"/>
    <w:tmpl w:val="792ABF72"/>
    <w:lvl w:ilvl="0" w:tplc="283CDC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41" w15:restartNumberingAfterBreak="0">
    <w:nsid w:val="76C23C19"/>
    <w:multiLevelType w:val="hybridMultilevel"/>
    <w:tmpl w:val="9EF217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E6EAC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507C5D"/>
    <w:multiLevelType w:val="hybridMultilevel"/>
    <w:tmpl w:val="0A3CFED2"/>
    <w:lvl w:ilvl="0" w:tplc="792055BA">
      <w:start w:val="1"/>
      <w:numFmt w:val="decimal"/>
      <w:pStyle w:val="ListParagraph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87110255">
    <w:abstractNumId w:val="35"/>
  </w:num>
  <w:num w:numId="2" w16cid:durableId="1064643486">
    <w:abstractNumId w:val="43"/>
  </w:num>
  <w:num w:numId="3" w16cid:durableId="1729107062">
    <w:abstractNumId w:val="32"/>
  </w:num>
  <w:num w:numId="4" w16cid:durableId="699360184">
    <w:abstractNumId w:val="31"/>
  </w:num>
  <w:num w:numId="5" w16cid:durableId="1117874129">
    <w:abstractNumId w:val="15"/>
  </w:num>
  <w:num w:numId="6" w16cid:durableId="1380058441">
    <w:abstractNumId w:val="18"/>
  </w:num>
  <w:num w:numId="7" w16cid:durableId="1118917213">
    <w:abstractNumId w:val="16"/>
  </w:num>
  <w:num w:numId="8" w16cid:durableId="1720207236">
    <w:abstractNumId w:val="9"/>
  </w:num>
  <w:num w:numId="9" w16cid:durableId="1757901192">
    <w:abstractNumId w:val="30"/>
  </w:num>
  <w:num w:numId="10" w16cid:durableId="2141337891">
    <w:abstractNumId w:val="13"/>
  </w:num>
  <w:num w:numId="11" w16cid:durableId="759908326">
    <w:abstractNumId w:val="22"/>
  </w:num>
  <w:num w:numId="12" w16cid:durableId="2126075339">
    <w:abstractNumId w:val="23"/>
  </w:num>
  <w:num w:numId="13" w16cid:durableId="770590505">
    <w:abstractNumId w:val="38"/>
  </w:num>
  <w:num w:numId="14" w16cid:durableId="97261508">
    <w:abstractNumId w:val="29"/>
  </w:num>
  <w:num w:numId="15" w16cid:durableId="830949488">
    <w:abstractNumId w:val="8"/>
  </w:num>
  <w:num w:numId="16" w16cid:durableId="1903100894">
    <w:abstractNumId w:val="24"/>
  </w:num>
  <w:num w:numId="17" w16cid:durableId="516964748">
    <w:abstractNumId w:val="25"/>
  </w:num>
  <w:num w:numId="18" w16cid:durableId="907686206">
    <w:abstractNumId w:val="36"/>
  </w:num>
  <w:num w:numId="19" w16cid:durableId="426922382">
    <w:abstractNumId w:val="11"/>
  </w:num>
  <w:num w:numId="20" w16cid:durableId="1585457226">
    <w:abstractNumId w:val="40"/>
  </w:num>
  <w:num w:numId="21" w16cid:durableId="708185727">
    <w:abstractNumId w:val="34"/>
  </w:num>
  <w:num w:numId="22" w16cid:durableId="1828545821">
    <w:abstractNumId w:val="12"/>
  </w:num>
  <w:num w:numId="23" w16cid:durableId="589773423">
    <w:abstractNumId w:val="33"/>
  </w:num>
  <w:num w:numId="24" w16cid:durableId="764687322">
    <w:abstractNumId w:val="19"/>
  </w:num>
  <w:num w:numId="25" w16cid:durableId="496112708">
    <w:abstractNumId w:val="27"/>
  </w:num>
  <w:num w:numId="26" w16cid:durableId="67071811">
    <w:abstractNumId w:val="21"/>
  </w:num>
  <w:num w:numId="27" w16cid:durableId="1740592357">
    <w:abstractNumId w:val="39"/>
  </w:num>
  <w:num w:numId="28" w16cid:durableId="2113236016">
    <w:abstractNumId w:val="14"/>
  </w:num>
  <w:num w:numId="29" w16cid:durableId="1138571503">
    <w:abstractNumId w:val="10"/>
  </w:num>
  <w:num w:numId="30" w16cid:durableId="2034766164">
    <w:abstractNumId w:val="20"/>
  </w:num>
  <w:num w:numId="31" w16cid:durableId="1987315776">
    <w:abstractNumId w:val="7"/>
  </w:num>
  <w:num w:numId="32" w16cid:durableId="916671292">
    <w:abstractNumId w:val="5"/>
  </w:num>
  <w:num w:numId="33" w16cid:durableId="1096092700">
    <w:abstractNumId w:val="3"/>
  </w:num>
  <w:num w:numId="34" w16cid:durableId="1017973113">
    <w:abstractNumId w:val="0"/>
  </w:num>
  <w:num w:numId="35" w16cid:durableId="1839538303">
    <w:abstractNumId w:val="2"/>
  </w:num>
  <w:num w:numId="36" w16cid:durableId="1460688220">
    <w:abstractNumId w:val="4"/>
  </w:num>
  <w:num w:numId="37" w16cid:durableId="427696471">
    <w:abstractNumId w:val="1"/>
  </w:num>
  <w:num w:numId="38" w16cid:durableId="654378875">
    <w:abstractNumId w:val="28"/>
  </w:num>
  <w:num w:numId="39" w16cid:durableId="160171815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4377018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305929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551420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6650750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88551379">
    <w:abstractNumId w:val="43"/>
  </w:num>
  <w:num w:numId="45" w16cid:durableId="1034696894">
    <w:abstractNumId w:val="37"/>
  </w:num>
  <w:num w:numId="46" w16cid:durableId="351148357">
    <w:abstractNumId w:val="6"/>
  </w:num>
  <w:num w:numId="47" w16cid:durableId="1129082813">
    <w:abstractNumId w:val="42"/>
  </w:num>
  <w:num w:numId="48" w16cid:durableId="1223177096">
    <w:abstractNumId w:val="26"/>
  </w:num>
  <w:num w:numId="49" w16cid:durableId="560678933">
    <w:abstractNumId w:val="17"/>
  </w:num>
  <w:num w:numId="50" w16cid:durableId="1935480184">
    <w:abstractNumId w:val="4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ACF"/>
    <w:rsid w:val="00000904"/>
    <w:rsid w:val="00000AA8"/>
    <w:rsid w:val="00002334"/>
    <w:rsid w:val="000047F9"/>
    <w:rsid w:val="00005268"/>
    <w:rsid w:val="000061F8"/>
    <w:rsid w:val="00006D6D"/>
    <w:rsid w:val="00007454"/>
    <w:rsid w:val="00007B4F"/>
    <w:rsid w:val="00007E80"/>
    <w:rsid w:val="0001066E"/>
    <w:rsid w:val="00010CE7"/>
    <w:rsid w:val="00011320"/>
    <w:rsid w:val="00011759"/>
    <w:rsid w:val="0002022A"/>
    <w:rsid w:val="00021BB8"/>
    <w:rsid w:val="00022311"/>
    <w:rsid w:val="00022B73"/>
    <w:rsid w:val="00022B7E"/>
    <w:rsid w:val="00026A54"/>
    <w:rsid w:val="00027875"/>
    <w:rsid w:val="00030A1C"/>
    <w:rsid w:val="00031FB5"/>
    <w:rsid w:val="00032137"/>
    <w:rsid w:val="000323EB"/>
    <w:rsid w:val="00032ECE"/>
    <w:rsid w:val="00033577"/>
    <w:rsid w:val="000345E0"/>
    <w:rsid w:val="000347CA"/>
    <w:rsid w:val="00034B21"/>
    <w:rsid w:val="00034C2A"/>
    <w:rsid w:val="0003591A"/>
    <w:rsid w:val="00040E78"/>
    <w:rsid w:val="00040EA0"/>
    <w:rsid w:val="0004670D"/>
    <w:rsid w:val="00046CEA"/>
    <w:rsid w:val="00050E70"/>
    <w:rsid w:val="0005316F"/>
    <w:rsid w:val="00054AD8"/>
    <w:rsid w:val="00057F3A"/>
    <w:rsid w:val="00064810"/>
    <w:rsid w:val="00065C50"/>
    <w:rsid w:val="000673B5"/>
    <w:rsid w:val="00070491"/>
    <w:rsid w:val="0007146B"/>
    <w:rsid w:val="00071859"/>
    <w:rsid w:val="00072088"/>
    <w:rsid w:val="00072940"/>
    <w:rsid w:val="00073EB7"/>
    <w:rsid w:val="00073FF9"/>
    <w:rsid w:val="00074305"/>
    <w:rsid w:val="00080063"/>
    <w:rsid w:val="0008191D"/>
    <w:rsid w:val="000849A8"/>
    <w:rsid w:val="00087114"/>
    <w:rsid w:val="00087859"/>
    <w:rsid w:val="00090A0D"/>
    <w:rsid w:val="00090D4D"/>
    <w:rsid w:val="000924C3"/>
    <w:rsid w:val="000928D3"/>
    <w:rsid w:val="00092953"/>
    <w:rsid w:val="00092E6C"/>
    <w:rsid w:val="00093056"/>
    <w:rsid w:val="000930AB"/>
    <w:rsid w:val="00093AE5"/>
    <w:rsid w:val="000943CB"/>
    <w:rsid w:val="00096009"/>
    <w:rsid w:val="000960C1"/>
    <w:rsid w:val="00097617"/>
    <w:rsid w:val="000A123F"/>
    <w:rsid w:val="000A18F0"/>
    <w:rsid w:val="000A63ED"/>
    <w:rsid w:val="000A7988"/>
    <w:rsid w:val="000A7A90"/>
    <w:rsid w:val="000B2369"/>
    <w:rsid w:val="000B5D92"/>
    <w:rsid w:val="000B70AD"/>
    <w:rsid w:val="000B73EB"/>
    <w:rsid w:val="000C00CF"/>
    <w:rsid w:val="000C1F66"/>
    <w:rsid w:val="000C3C74"/>
    <w:rsid w:val="000C470A"/>
    <w:rsid w:val="000C5DFB"/>
    <w:rsid w:val="000C6960"/>
    <w:rsid w:val="000D1C50"/>
    <w:rsid w:val="000D20B9"/>
    <w:rsid w:val="000D26B9"/>
    <w:rsid w:val="000D4488"/>
    <w:rsid w:val="000D4587"/>
    <w:rsid w:val="000D4758"/>
    <w:rsid w:val="000D5968"/>
    <w:rsid w:val="000D6DCD"/>
    <w:rsid w:val="000E3E29"/>
    <w:rsid w:val="000E4AEA"/>
    <w:rsid w:val="000E4D7D"/>
    <w:rsid w:val="000E518B"/>
    <w:rsid w:val="000E53CE"/>
    <w:rsid w:val="000F13FE"/>
    <w:rsid w:val="000F36A9"/>
    <w:rsid w:val="000F52DC"/>
    <w:rsid w:val="000F5924"/>
    <w:rsid w:val="000F5A5D"/>
    <w:rsid w:val="000F650B"/>
    <w:rsid w:val="000F6CDC"/>
    <w:rsid w:val="000F7FA0"/>
    <w:rsid w:val="00101CBC"/>
    <w:rsid w:val="001034CC"/>
    <w:rsid w:val="00103B7C"/>
    <w:rsid w:val="00104432"/>
    <w:rsid w:val="00104A00"/>
    <w:rsid w:val="00106AE6"/>
    <w:rsid w:val="0011134B"/>
    <w:rsid w:val="00111546"/>
    <w:rsid w:val="00112F50"/>
    <w:rsid w:val="00113AB8"/>
    <w:rsid w:val="00113B5E"/>
    <w:rsid w:val="00115188"/>
    <w:rsid w:val="00115B7D"/>
    <w:rsid w:val="00116C35"/>
    <w:rsid w:val="00116CF2"/>
    <w:rsid w:val="0012160C"/>
    <w:rsid w:val="00121CBA"/>
    <w:rsid w:val="001223E6"/>
    <w:rsid w:val="001223FE"/>
    <w:rsid w:val="001233E8"/>
    <w:rsid w:val="00124D6E"/>
    <w:rsid w:val="00125D7D"/>
    <w:rsid w:val="00126834"/>
    <w:rsid w:val="00126F72"/>
    <w:rsid w:val="00127766"/>
    <w:rsid w:val="0012777D"/>
    <w:rsid w:val="001278C6"/>
    <w:rsid w:val="00127AD8"/>
    <w:rsid w:val="00130123"/>
    <w:rsid w:val="00130A49"/>
    <w:rsid w:val="0013117E"/>
    <w:rsid w:val="0013462B"/>
    <w:rsid w:val="00135A02"/>
    <w:rsid w:val="00136841"/>
    <w:rsid w:val="0013795E"/>
    <w:rsid w:val="001401CD"/>
    <w:rsid w:val="00140BB8"/>
    <w:rsid w:val="0014385D"/>
    <w:rsid w:val="00144066"/>
    <w:rsid w:val="001443B8"/>
    <w:rsid w:val="001467C0"/>
    <w:rsid w:val="00150F5B"/>
    <w:rsid w:val="00151468"/>
    <w:rsid w:val="00151494"/>
    <w:rsid w:val="0015247E"/>
    <w:rsid w:val="001525A2"/>
    <w:rsid w:val="0015261D"/>
    <w:rsid w:val="001527E0"/>
    <w:rsid w:val="00153412"/>
    <w:rsid w:val="00154B34"/>
    <w:rsid w:val="00156CFC"/>
    <w:rsid w:val="0015798C"/>
    <w:rsid w:val="00160A28"/>
    <w:rsid w:val="00160DF3"/>
    <w:rsid w:val="0016369C"/>
    <w:rsid w:val="00164565"/>
    <w:rsid w:val="001701DE"/>
    <w:rsid w:val="001704FB"/>
    <w:rsid w:val="001710E7"/>
    <w:rsid w:val="001718AE"/>
    <w:rsid w:val="00174C61"/>
    <w:rsid w:val="00174E5F"/>
    <w:rsid w:val="001763CD"/>
    <w:rsid w:val="0017664F"/>
    <w:rsid w:val="00177A21"/>
    <w:rsid w:val="00183358"/>
    <w:rsid w:val="00183D79"/>
    <w:rsid w:val="0018415A"/>
    <w:rsid w:val="00185148"/>
    <w:rsid w:val="001856BA"/>
    <w:rsid w:val="001866CB"/>
    <w:rsid w:val="001873A6"/>
    <w:rsid w:val="0019071C"/>
    <w:rsid w:val="00195966"/>
    <w:rsid w:val="0019642D"/>
    <w:rsid w:val="00196AB4"/>
    <w:rsid w:val="001A192A"/>
    <w:rsid w:val="001A19FD"/>
    <w:rsid w:val="001A1A16"/>
    <w:rsid w:val="001A2344"/>
    <w:rsid w:val="001A4150"/>
    <w:rsid w:val="001A4DB4"/>
    <w:rsid w:val="001A5517"/>
    <w:rsid w:val="001A58C5"/>
    <w:rsid w:val="001A6043"/>
    <w:rsid w:val="001A78E4"/>
    <w:rsid w:val="001B1B6D"/>
    <w:rsid w:val="001B1E45"/>
    <w:rsid w:val="001B630A"/>
    <w:rsid w:val="001C03B0"/>
    <w:rsid w:val="001C32E9"/>
    <w:rsid w:val="001C3DC4"/>
    <w:rsid w:val="001C439F"/>
    <w:rsid w:val="001C4B99"/>
    <w:rsid w:val="001C4DFD"/>
    <w:rsid w:val="001C5A47"/>
    <w:rsid w:val="001C6D83"/>
    <w:rsid w:val="001D0242"/>
    <w:rsid w:val="001D0651"/>
    <w:rsid w:val="001D3039"/>
    <w:rsid w:val="001D5966"/>
    <w:rsid w:val="001D5BBA"/>
    <w:rsid w:val="001D7219"/>
    <w:rsid w:val="001E29F8"/>
    <w:rsid w:val="001E7956"/>
    <w:rsid w:val="001F1E25"/>
    <w:rsid w:val="001F2101"/>
    <w:rsid w:val="001F24FD"/>
    <w:rsid w:val="001F309E"/>
    <w:rsid w:val="001F420F"/>
    <w:rsid w:val="001F489D"/>
    <w:rsid w:val="001F6E5A"/>
    <w:rsid w:val="001F7AEE"/>
    <w:rsid w:val="00200047"/>
    <w:rsid w:val="00200D35"/>
    <w:rsid w:val="00201387"/>
    <w:rsid w:val="00202B93"/>
    <w:rsid w:val="00202DAD"/>
    <w:rsid w:val="00202DF1"/>
    <w:rsid w:val="00204F07"/>
    <w:rsid w:val="00205404"/>
    <w:rsid w:val="00207416"/>
    <w:rsid w:val="002076FA"/>
    <w:rsid w:val="00207FF4"/>
    <w:rsid w:val="00211C74"/>
    <w:rsid w:val="00215AC6"/>
    <w:rsid w:val="00216025"/>
    <w:rsid w:val="00220775"/>
    <w:rsid w:val="002217B0"/>
    <w:rsid w:val="002221ED"/>
    <w:rsid w:val="0022237A"/>
    <w:rsid w:val="00222AFE"/>
    <w:rsid w:val="00222FD0"/>
    <w:rsid w:val="0022376E"/>
    <w:rsid w:val="00223D58"/>
    <w:rsid w:val="002242A0"/>
    <w:rsid w:val="0022479E"/>
    <w:rsid w:val="002253A6"/>
    <w:rsid w:val="00225942"/>
    <w:rsid w:val="00226535"/>
    <w:rsid w:val="00227207"/>
    <w:rsid w:val="00227348"/>
    <w:rsid w:val="002301B1"/>
    <w:rsid w:val="00231831"/>
    <w:rsid w:val="00232D6D"/>
    <w:rsid w:val="00233538"/>
    <w:rsid w:val="00233954"/>
    <w:rsid w:val="00234775"/>
    <w:rsid w:val="00234A81"/>
    <w:rsid w:val="002359F7"/>
    <w:rsid w:val="00236F50"/>
    <w:rsid w:val="00240751"/>
    <w:rsid w:val="002439D3"/>
    <w:rsid w:val="00244A30"/>
    <w:rsid w:val="0024699C"/>
    <w:rsid w:val="002477E2"/>
    <w:rsid w:val="00247A37"/>
    <w:rsid w:val="002514C3"/>
    <w:rsid w:val="00251B8A"/>
    <w:rsid w:val="00252D6E"/>
    <w:rsid w:val="002611DC"/>
    <w:rsid w:val="002614DE"/>
    <w:rsid w:val="00264637"/>
    <w:rsid w:val="002659BB"/>
    <w:rsid w:val="0026663C"/>
    <w:rsid w:val="00266795"/>
    <w:rsid w:val="00266F98"/>
    <w:rsid w:val="00267805"/>
    <w:rsid w:val="00267E8E"/>
    <w:rsid w:val="00271282"/>
    <w:rsid w:val="002722CC"/>
    <w:rsid w:val="002739A1"/>
    <w:rsid w:val="00275D82"/>
    <w:rsid w:val="002767DE"/>
    <w:rsid w:val="00276D0B"/>
    <w:rsid w:val="00281BEA"/>
    <w:rsid w:val="002828B9"/>
    <w:rsid w:val="002832B5"/>
    <w:rsid w:val="00283820"/>
    <w:rsid w:val="002849C9"/>
    <w:rsid w:val="00284ED0"/>
    <w:rsid w:val="002854C7"/>
    <w:rsid w:val="00285D55"/>
    <w:rsid w:val="00286387"/>
    <w:rsid w:val="0028702D"/>
    <w:rsid w:val="002870C3"/>
    <w:rsid w:val="002909B7"/>
    <w:rsid w:val="00290D06"/>
    <w:rsid w:val="00290D28"/>
    <w:rsid w:val="002911C9"/>
    <w:rsid w:val="002927B7"/>
    <w:rsid w:val="00292856"/>
    <w:rsid w:val="0029594F"/>
    <w:rsid w:val="00297C1E"/>
    <w:rsid w:val="002A04D8"/>
    <w:rsid w:val="002A0588"/>
    <w:rsid w:val="002A0AE5"/>
    <w:rsid w:val="002A26B7"/>
    <w:rsid w:val="002A68CD"/>
    <w:rsid w:val="002A6E99"/>
    <w:rsid w:val="002A6F0C"/>
    <w:rsid w:val="002B1EFF"/>
    <w:rsid w:val="002B206B"/>
    <w:rsid w:val="002B3E6F"/>
    <w:rsid w:val="002B41C5"/>
    <w:rsid w:val="002B4280"/>
    <w:rsid w:val="002B4D12"/>
    <w:rsid w:val="002B5DEF"/>
    <w:rsid w:val="002B624D"/>
    <w:rsid w:val="002B7A36"/>
    <w:rsid w:val="002C07A2"/>
    <w:rsid w:val="002C2210"/>
    <w:rsid w:val="002C4803"/>
    <w:rsid w:val="002C764E"/>
    <w:rsid w:val="002C7CCD"/>
    <w:rsid w:val="002D2505"/>
    <w:rsid w:val="002D4BC7"/>
    <w:rsid w:val="002D6E71"/>
    <w:rsid w:val="002D7857"/>
    <w:rsid w:val="002E1640"/>
    <w:rsid w:val="002E20CD"/>
    <w:rsid w:val="002E3D41"/>
    <w:rsid w:val="002E48BE"/>
    <w:rsid w:val="002E4970"/>
    <w:rsid w:val="002E5B20"/>
    <w:rsid w:val="002E6BB0"/>
    <w:rsid w:val="002E7992"/>
    <w:rsid w:val="002F03E2"/>
    <w:rsid w:val="002F0B6E"/>
    <w:rsid w:val="002F556B"/>
    <w:rsid w:val="002F638E"/>
    <w:rsid w:val="002F6A1E"/>
    <w:rsid w:val="00302287"/>
    <w:rsid w:val="0030652C"/>
    <w:rsid w:val="00311239"/>
    <w:rsid w:val="0031215E"/>
    <w:rsid w:val="003129A3"/>
    <w:rsid w:val="00313025"/>
    <w:rsid w:val="00316769"/>
    <w:rsid w:val="00316C81"/>
    <w:rsid w:val="00316F2D"/>
    <w:rsid w:val="0031777A"/>
    <w:rsid w:val="00317DE5"/>
    <w:rsid w:val="003207B4"/>
    <w:rsid w:val="00320AC6"/>
    <w:rsid w:val="00322255"/>
    <w:rsid w:val="0032321E"/>
    <w:rsid w:val="00323D00"/>
    <w:rsid w:val="00325B75"/>
    <w:rsid w:val="00327654"/>
    <w:rsid w:val="003305D5"/>
    <w:rsid w:val="0033109C"/>
    <w:rsid w:val="003317BE"/>
    <w:rsid w:val="00332F8E"/>
    <w:rsid w:val="00335033"/>
    <w:rsid w:val="00341210"/>
    <w:rsid w:val="00341514"/>
    <w:rsid w:val="00341C8C"/>
    <w:rsid w:val="003427FE"/>
    <w:rsid w:val="0034315B"/>
    <w:rsid w:val="003465DA"/>
    <w:rsid w:val="00350122"/>
    <w:rsid w:val="003506C9"/>
    <w:rsid w:val="0035258F"/>
    <w:rsid w:val="00352B05"/>
    <w:rsid w:val="003534BD"/>
    <w:rsid w:val="00355106"/>
    <w:rsid w:val="00355211"/>
    <w:rsid w:val="00356E1C"/>
    <w:rsid w:val="00357B7D"/>
    <w:rsid w:val="0036022B"/>
    <w:rsid w:val="00360232"/>
    <w:rsid w:val="00361092"/>
    <w:rsid w:val="00361D56"/>
    <w:rsid w:val="0036564A"/>
    <w:rsid w:val="00366B72"/>
    <w:rsid w:val="00371806"/>
    <w:rsid w:val="003731FD"/>
    <w:rsid w:val="00373336"/>
    <w:rsid w:val="00373AF9"/>
    <w:rsid w:val="00377CE0"/>
    <w:rsid w:val="0038163C"/>
    <w:rsid w:val="00381EF2"/>
    <w:rsid w:val="0038237B"/>
    <w:rsid w:val="0038240D"/>
    <w:rsid w:val="0038275D"/>
    <w:rsid w:val="00384C2A"/>
    <w:rsid w:val="003854DB"/>
    <w:rsid w:val="00385891"/>
    <w:rsid w:val="00385C85"/>
    <w:rsid w:val="00387023"/>
    <w:rsid w:val="00387171"/>
    <w:rsid w:val="00393AC1"/>
    <w:rsid w:val="003943B8"/>
    <w:rsid w:val="00394DC7"/>
    <w:rsid w:val="003961E7"/>
    <w:rsid w:val="00396A4B"/>
    <w:rsid w:val="003A0008"/>
    <w:rsid w:val="003A2643"/>
    <w:rsid w:val="003A40C2"/>
    <w:rsid w:val="003A4181"/>
    <w:rsid w:val="003A50BF"/>
    <w:rsid w:val="003A5A35"/>
    <w:rsid w:val="003A6B32"/>
    <w:rsid w:val="003B0E90"/>
    <w:rsid w:val="003B124F"/>
    <w:rsid w:val="003B1C99"/>
    <w:rsid w:val="003B210E"/>
    <w:rsid w:val="003B4ACE"/>
    <w:rsid w:val="003B56EF"/>
    <w:rsid w:val="003B7763"/>
    <w:rsid w:val="003C1106"/>
    <w:rsid w:val="003C27FD"/>
    <w:rsid w:val="003C2C26"/>
    <w:rsid w:val="003C3AE2"/>
    <w:rsid w:val="003C4159"/>
    <w:rsid w:val="003C6365"/>
    <w:rsid w:val="003C66FF"/>
    <w:rsid w:val="003C7430"/>
    <w:rsid w:val="003C7E86"/>
    <w:rsid w:val="003D06D0"/>
    <w:rsid w:val="003D2A34"/>
    <w:rsid w:val="003D2D38"/>
    <w:rsid w:val="003D312E"/>
    <w:rsid w:val="003D3529"/>
    <w:rsid w:val="003D3631"/>
    <w:rsid w:val="003D3EF4"/>
    <w:rsid w:val="003D4085"/>
    <w:rsid w:val="003D58B1"/>
    <w:rsid w:val="003D5FF1"/>
    <w:rsid w:val="003D62DB"/>
    <w:rsid w:val="003E13A7"/>
    <w:rsid w:val="003E7B03"/>
    <w:rsid w:val="003F06E8"/>
    <w:rsid w:val="003F0C88"/>
    <w:rsid w:val="003F2E01"/>
    <w:rsid w:val="003F63A0"/>
    <w:rsid w:val="003F6B9C"/>
    <w:rsid w:val="003F6EE2"/>
    <w:rsid w:val="004001DE"/>
    <w:rsid w:val="00401517"/>
    <w:rsid w:val="00401E86"/>
    <w:rsid w:val="00401E90"/>
    <w:rsid w:val="00402CD8"/>
    <w:rsid w:val="004031FD"/>
    <w:rsid w:val="00404737"/>
    <w:rsid w:val="00404C0D"/>
    <w:rsid w:val="00404DE0"/>
    <w:rsid w:val="004056FF"/>
    <w:rsid w:val="004063D9"/>
    <w:rsid w:val="00406C0C"/>
    <w:rsid w:val="00406F15"/>
    <w:rsid w:val="0041009B"/>
    <w:rsid w:val="00411C62"/>
    <w:rsid w:val="0041210D"/>
    <w:rsid w:val="00413058"/>
    <w:rsid w:val="00413218"/>
    <w:rsid w:val="00414D81"/>
    <w:rsid w:val="0041672A"/>
    <w:rsid w:val="00416B3E"/>
    <w:rsid w:val="004210B8"/>
    <w:rsid w:val="0042296C"/>
    <w:rsid w:val="00423D4E"/>
    <w:rsid w:val="00424AE2"/>
    <w:rsid w:val="00425938"/>
    <w:rsid w:val="00426FF4"/>
    <w:rsid w:val="0042741C"/>
    <w:rsid w:val="00427553"/>
    <w:rsid w:val="0043227A"/>
    <w:rsid w:val="004331E5"/>
    <w:rsid w:val="004334FF"/>
    <w:rsid w:val="004344C6"/>
    <w:rsid w:val="0044048B"/>
    <w:rsid w:val="004409EB"/>
    <w:rsid w:val="00442351"/>
    <w:rsid w:val="00442D67"/>
    <w:rsid w:val="00443325"/>
    <w:rsid w:val="00443BED"/>
    <w:rsid w:val="00444038"/>
    <w:rsid w:val="0044783C"/>
    <w:rsid w:val="00450A12"/>
    <w:rsid w:val="00451A22"/>
    <w:rsid w:val="00453E2A"/>
    <w:rsid w:val="00453E79"/>
    <w:rsid w:val="00455A94"/>
    <w:rsid w:val="004576E2"/>
    <w:rsid w:val="00460653"/>
    <w:rsid w:val="00461DAC"/>
    <w:rsid w:val="00464994"/>
    <w:rsid w:val="00464A19"/>
    <w:rsid w:val="00467A64"/>
    <w:rsid w:val="004702B5"/>
    <w:rsid w:val="0047776F"/>
    <w:rsid w:val="00477FD2"/>
    <w:rsid w:val="00482E77"/>
    <w:rsid w:val="00483C4C"/>
    <w:rsid w:val="00484113"/>
    <w:rsid w:val="004856C0"/>
    <w:rsid w:val="00491A8B"/>
    <w:rsid w:val="004967CB"/>
    <w:rsid w:val="00496AFA"/>
    <w:rsid w:val="004A1C90"/>
    <w:rsid w:val="004A2D32"/>
    <w:rsid w:val="004A463F"/>
    <w:rsid w:val="004A4AF2"/>
    <w:rsid w:val="004A4CB4"/>
    <w:rsid w:val="004A582E"/>
    <w:rsid w:val="004A5F0C"/>
    <w:rsid w:val="004A69C2"/>
    <w:rsid w:val="004A7FEE"/>
    <w:rsid w:val="004B0051"/>
    <w:rsid w:val="004B097F"/>
    <w:rsid w:val="004B0F2F"/>
    <w:rsid w:val="004B16DD"/>
    <w:rsid w:val="004B349A"/>
    <w:rsid w:val="004B36EF"/>
    <w:rsid w:val="004B3BFB"/>
    <w:rsid w:val="004C12F5"/>
    <w:rsid w:val="004C23A8"/>
    <w:rsid w:val="004C30A2"/>
    <w:rsid w:val="004C499F"/>
    <w:rsid w:val="004C59A0"/>
    <w:rsid w:val="004C7DFB"/>
    <w:rsid w:val="004D0DD1"/>
    <w:rsid w:val="004D2738"/>
    <w:rsid w:val="004D3522"/>
    <w:rsid w:val="004D3D43"/>
    <w:rsid w:val="004D4433"/>
    <w:rsid w:val="004D4673"/>
    <w:rsid w:val="004D49FA"/>
    <w:rsid w:val="004D511B"/>
    <w:rsid w:val="004D6702"/>
    <w:rsid w:val="004D6DBE"/>
    <w:rsid w:val="004D7107"/>
    <w:rsid w:val="004D7C86"/>
    <w:rsid w:val="004E1B4E"/>
    <w:rsid w:val="004E25FB"/>
    <w:rsid w:val="004E2ED1"/>
    <w:rsid w:val="004E4A66"/>
    <w:rsid w:val="004E5EBB"/>
    <w:rsid w:val="004E625D"/>
    <w:rsid w:val="004F0C98"/>
    <w:rsid w:val="004F77F1"/>
    <w:rsid w:val="004F7F09"/>
    <w:rsid w:val="004F7FF9"/>
    <w:rsid w:val="005005A8"/>
    <w:rsid w:val="00502EFF"/>
    <w:rsid w:val="00507348"/>
    <w:rsid w:val="005076B6"/>
    <w:rsid w:val="005113AD"/>
    <w:rsid w:val="005124FD"/>
    <w:rsid w:val="0051370B"/>
    <w:rsid w:val="005139AA"/>
    <w:rsid w:val="005157B4"/>
    <w:rsid w:val="00516840"/>
    <w:rsid w:val="00516A3C"/>
    <w:rsid w:val="005212EA"/>
    <w:rsid w:val="005229B2"/>
    <w:rsid w:val="00522B45"/>
    <w:rsid w:val="00523447"/>
    <w:rsid w:val="00530124"/>
    <w:rsid w:val="005309C1"/>
    <w:rsid w:val="0053238B"/>
    <w:rsid w:val="00532A46"/>
    <w:rsid w:val="00536403"/>
    <w:rsid w:val="00537904"/>
    <w:rsid w:val="00541DCC"/>
    <w:rsid w:val="00543226"/>
    <w:rsid w:val="005459A4"/>
    <w:rsid w:val="00546E60"/>
    <w:rsid w:val="00551783"/>
    <w:rsid w:val="00551CEC"/>
    <w:rsid w:val="00554549"/>
    <w:rsid w:val="00554651"/>
    <w:rsid w:val="00556DDC"/>
    <w:rsid w:val="005605BF"/>
    <w:rsid w:val="00560712"/>
    <w:rsid w:val="00561A1F"/>
    <w:rsid w:val="0056297D"/>
    <w:rsid w:val="00563A9C"/>
    <w:rsid w:val="00563E78"/>
    <w:rsid w:val="00564463"/>
    <w:rsid w:val="00567156"/>
    <w:rsid w:val="00570670"/>
    <w:rsid w:val="0057329B"/>
    <w:rsid w:val="005805E6"/>
    <w:rsid w:val="00580D91"/>
    <w:rsid w:val="005827D9"/>
    <w:rsid w:val="00582ECA"/>
    <w:rsid w:val="00584ACB"/>
    <w:rsid w:val="00585937"/>
    <w:rsid w:val="00590C16"/>
    <w:rsid w:val="00590EDE"/>
    <w:rsid w:val="00590F43"/>
    <w:rsid w:val="00592775"/>
    <w:rsid w:val="00593D34"/>
    <w:rsid w:val="005970D4"/>
    <w:rsid w:val="00597903"/>
    <w:rsid w:val="005A14A0"/>
    <w:rsid w:val="005A51B4"/>
    <w:rsid w:val="005A51E2"/>
    <w:rsid w:val="005A5532"/>
    <w:rsid w:val="005A6CBF"/>
    <w:rsid w:val="005A7769"/>
    <w:rsid w:val="005A7A29"/>
    <w:rsid w:val="005A7F85"/>
    <w:rsid w:val="005B0318"/>
    <w:rsid w:val="005B0E74"/>
    <w:rsid w:val="005B10F8"/>
    <w:rsid w:val="005B235E"/>
    <w:rsid w:val="005B24DA"/>
    <w:rsid w:val="005B263A"/>
    <w:rsid w:val="005B2917"/>
    <w:rsid w:val="005B3BAD"/>
    <w:rsid w:val="005B4853"/>
    <w:rsid w:val="005B666D"/>
    <w:rsid w:val="005B7743"/>
    <w:rsid w:val="005C0219"/>
    <w:rsid w:val="005C2167"/>
    <w:rsid w:val="005C2F44"/>
    <w:rsid w:val="005C3D95"/>
    <w:rsid w:val="005C6BF4"/>
    <w:rsid w:val="005C7076"/>
    <w:rsid w:val="005C7A97"/>
    <w:rsid w:val="005D0C3F"/>
    <w:rsid w:val="005D3D45"/>
    <w:rsid w:val="005D44CE"/>
    <w:rsid w:val="005D4B79"/>
    <w:rsid w:val="005D5589"/>
    <w:rsid w:val="005D5702"/>
    <w:rsid w:val="005D5FE4"/>
    <w:rsid w:val="005D672E"/>
    <w:rsid w:val="005D708F"/>
    <w:rsid w:val="005E1BB7"/>
    <w:rsid w:val="005E3355"/>
    <w:rsid w:val="005E5325"/>
    <w:rsid w:val="005E57E4"/>
    <w:rsid w:val="005E58E6"/>
    <w:rsid w:val="005E5A05"/>
    <w:rsid w:val="005E6B4A"/>
    <w:rsid w:val="005E7C99"/>
    <w:rsid w:val="005E7DEA"/>
    <w:rsid w:val="005F0C11"/>
    <w:rsid w:val="005F0DE9"/>
    <w:rsid w:val="005F1533"/>
    <w:rsid w:val="005F6807"/>
    <w:rsid w:val="0060057B"/>
    <w:rsid w:val="00600941"/>
    <w:rsid w:val="006009B2"/>
    <w:rsid w:val="0060188C"/>
    <w:rsid w:val="00601B8F"/>
    <w:rsid w:val="006021CD"/>
    <w:rsid w:val="00602562"/>
    <w:rsid w:val="00602F2C"/>
    <w:rsid w:val="00603207"/>
    <w:rsid w:val="00603AB4"/>
    <w:rsid w:val="0060472D"/>
    <w:rsid w:val="0060606F"/>
    <w:rsid w:val="006104BA"/>
    <w:rsid w:val="00610A69"/>
    <w:rsid w:val="00612081"/>
    <w:rsid w:val="00612F38"/>
    <w:rsid w:val="006155E4"/>
    <w:rsid w:val="00615E49"/>
    <w:rsid w:val="00616B71"/>
    <w:rsid w:val="00616BC3"/>
    <w:rsid w:val="00621CDF"/>
    <w:rsid w:val="00621D5A"/>
    <w:rsid w:val="0062254A"/>
    <w:rsid w:val="006234C1"/>
    <w:rsid w:val="0062391F"/>
    <w:rsid w:val="00624F6F"/>
    <w:rsid w:val="00625FC5"/>
    <w:rsid w:val="00627939"/>
    <w:rsid w:val="00627CE2"/>
    <w:rsid w:val="00627D01"/>
    <w:rsid w:val="00631A2C"/>
    <w:rsid w:val="00632D64"/>
    <w:rsid w:val="00633782"/>
    <w:rsid w:val="00634A31"/>
    <w:rsid w:val="00634DB7"/>
    <w:rsid w:val="0063773E"/>
    <w:rsid w:val="00641038"/>
    <w:rsid w:val="006419E0"/>
    <w:rsid w:val="0064384B"/>
    <w:rsid w:val="00643A6E"/>
    <w:rsid w:val="006442C1"/>
    <w:rsid w:val="00647E26"/>
    <w:rsid w:val="0065033C"/>
    <w:rsid w:val="006504AB"/>
    <w:rsid w:val="00650958"/>
    <w:rsid w:val="00650E1C"/>
    <w:rsid w:val="006514A0"/>
    <w:rsid w:val="00651EB9"/>
    <w:rsid w:val="006526E7"/>
    <w:rsid w:val="006537B3"/>
    <w:rsid w:val="00653E70"/>
    <w:rsid w:val="00657833"/>
    <w:rsid w:val="006620F8"/>
    <w:rsid w:val="006636C7"/>
    <w:rsid w:val="006638BF"/>
    <w:rsid w:val="00666A9B"/>
    <w:rsid w:val="00667B1F"/>
    <w:rsid w:val="00667C91"/>
    <w:rsid w:val="00673164"/>
    <w:rsid w:val="0067392B"/>
    <w:rsid w:val="00674E63"/>
    <w:rsid w:val="006755A1"/>
    <w:rsid w:val="0067769C"/>
    <w:rsid w:val="00680AC9"/>
    <w:rsid w:val="006819B2"/>
    <w:rsid w:val="0068226E"/>
    <w:rsid w:val="00684D44"/>
    <w:rsid w:val="006901DE"/>
    <w:rsid w:val="006904AB"/>
    <w:rsid w:val="006911D3"/>
    <w:rsid w:val="00694A09"/>
    <w:rsid w:val="00694C64"/>
    <w:rsid w:val="00694C7B"/>
    <w:rsid w:val="00694E99"/>
    <w:rsid w:val="0069507C"/>
    <w:rsid w:val="006957AA"/>
    <w:rsid w:val="00696992"/>
    <w:rsid w:val="006A0B61"/>
    <w:rsid w:val="006A13D0"/>
    <w:rsid w:val="006A1B4F"/>
    <w:rsid w:val="006A4F83"/>
    <w:rsid w:val="006A5054"/>
    <w:rsid w:val="006A6FDA"/>
    <w:rsid w:val="006A7C1C"/>
    <w:rsid w:val="006A7DEC"/>
    <w:rsid w:val="006B014B"/>
    <w:rsid w:val="006B1C7D"/>
    <w:rsid w:val="006B2729"/>
    <w:rsid w:val="006B38DA"/>
    <w:rsid w:val="006B515C"/>
    <w:rsid w:val="006B6003"/>
    <w:rsid w:val="006B6292"/>
    <w:rsid w:val="006B79CE"/>
    <w:rsid w:val="006C018D"/>
    <w:rsid w:val="006C23EA"/>
    <w:rsid w:val="006C2551"/>
    <w:rsid w:val="006C2676"/>
    <w:rsid w:val="006C34D7"/>
    <w:rsid w:val="006C36CF"/>
    <w:rsid w:val="006C3DC3"/>
    <w:rsid w:val="006C4407"/>
    <w:rsid w:val="006C492E"/>
    <w:rsid w:val="006C4C0E"/>
    <w:rsid w:val="006C60AD"/>
    <w:rsid w:val="006C7008"/>
    <w:rsid w:val="006C7F79"/>
    <w:rsid w:val="006D10BA"/>
    <w:rsid w:val="006D18BA"/>
    <w:rsid w:val="006D20F4"/>
    <w:rsid w:val="006D2A20"/>
    <w:rsid w:val="006D4EE2"/>
    <w:rsid w:val="006D4F02"/>
    <w:rsid w:val="006D63A4"/>
    <w:rsid w:val="006D6D11"/>
    <w:rsid w:val="006D7C85"/>
    <w:rsid w:val="006D7CD2"/>
    <w:rsid w:val="006E0602"/>
    <w:rsid w:val="006E0F40"/>
    <w:rsid w:val="006E301C"/>
    <w:rsid w:val="006E3A91"/>
    <w:rsid w:val="006E45E3"/>
    <w:rsid w:val="006E53E5"/>
    <w:rsid w:val="006E67CA"/>
    <w:rsid w:val="006F0166"/>
    <w:rsid w:val="006F164C"/>
    <w:rsid w:val="006F24A8"/>
    <w:rsid w:val="006F2895"/>
    <w:rsid w:val="006F3B8E"/>
    <w:rsid w:val="006F4A02"/>
    <w:rsid w:val="006F4DC3"/>
    <w:rsid w:val="007001BE"/>
    <w:rsid w:val="00700318"/>
    <w:rsid w:val="00702D98"/>
    <w:rsid w:val="007041C8"/>
    <w:rsid w:val="00706AD6"/>
    <w:rsid w:val="00707585"/>
    <w:rsid w:val="007075E8"/>
    <w:rsid w:val="00711A07"/>
    <w:rsid w:val="00712E40"/>
    <w:rsid w:val="00715C8A"/>
    <w:rsid w:val="007167E4"/>
    <w:rsid w:val="00716AC6"/>
    <w:rsid w:val="00717B6E"/>
    <w:rsid w:val="007208DC"/>
    <w:rsid w:val="00720E8D"/>
    <w:rsid w:val="00721653"/>
    <w:rsid w:val="00721A9A"/>
    <w:rsid w:val="00721BB5"/>
    <w:rsid w:val="007230BF"/>
    <w:rsid w:val="00723613"/>
    <w:rsid w:val="007252D3"/>
    <w:rsid w:val="0072565E"/>
    <w:rsid w:val="007316BD"/>
    <w:rsid w:val="007323B6"/>
    <w:rsid w:val="00734AAD"/>
    <w:rsid w:val="00736134"/>
    <w:rsid w:val="00736B8F"/>
    <w:rsid w:val="00737322"/>
    <w:rsid w:val="00740BE4"/>
    <w:rsid w:val="00744C5B"/>
    <w:rsid w:val="0074736A"/>
    <w:rsid w:val="0075322C"/>
    <w:rsid w:val="00753976"/>
    <w:rsid w:val="0075524C"/>
    <w:rsid w:val="007554AE"/>
    <w:rsid w:val="0075550B"/>
    <w:rsid w:val="00755D56"/>
    <w:rsid w:val="00760F7F"/>
    <w:rsid w:val="00761938"/>
    <w:rsid w:val="00761F11"/>
    <w:rsid w:val="00761F51"/>
    <w:rsid w:val="00762C15"/>
    <w:rsid w:val="00762C66"/>
    <w:rsid w:val="00764172"/>
    <w:rsid w:val="00765423"/>
    <w:rsid w:val="00765605"/>
    <w:rsid w:val="0077101F"/>
    <w:rsid w:val="007721DB"/>
    <w:rsid w:val="00772553"/>
    <w:rsid w:val="0077336C"/>
    <w:rsid w:val="00773FE9"/>
    <w:rsid w:val="007747EC"/>
    <w:rsid w:val="00774881"/>
    <w:rsid w:val="007759CB"/>
    <w:rsid w:val="0077604C"/>
    <w:rsid w:val="00776ADB"/>
    <w:rsid w:val="00777538"/>
    <w:rsid w:val="00781336"/>
    <w:rsid w:val="00782201"/>
    <w:rsid w:val="0078220C"/>
    <w:rsid w:val="00785412"/>
    <w:rsid w:val="00785E49"/>
    <w:rsid w:val="00792182"/>
    <w:rsid w:val="0079357E"/>
    <w:rsid w:val="007939DD"/>
    <w:rsid w:val="0079540A"/>
    <w:rsid w:val="0079597E"/>
    <w:rsid w:val="007959BF"/>
    <w:rsid w:val="007A1DFA"/>
    <w:rsid w:val="007A2F41"/>
    <w:rsid w:val="007A3336"/>
    <w:rsid w:val="007A3B63"/>
    <w:rsid w:val="007A3EAB"/>
    <w:rsid w:val="007A410B"/>
    <w:rsid w:val="007A6D74"/>
    <w:rsid w:val="007A75D0"/>
    <w:rsid w:val="007B1E26"/>
    <w:rsid w:val="007B392A"/>
    <w:rsid w:val="007B53EA"/>
    <w:rsid w:val="007B66A1"/>
    <w:rsid w:val="007C193B"/>
    <w:rsid w:val="007C752D"/>
    <w:rsid w:val="007D2250"/>
    <w:rsid w:val="007D2982"/>
    <w:rsid w:val="007D5C2B"/>
    <w:rsid w:val="007D6899"/>
    <w:rsid w:val="007E146B"/>
    <w:rsid w:val="007E1C9E"/>
    <w:rsid w:val="007E20A2"/>
    <w:rsid w:val="007E229F"/>
    <w:rsid w:val="007E3AC8"/>
    <w:rsid w:val="007E3D0D"/>
    <w:rsid w:val="007E45A2"/>
    <w:rsid w:val="007E463D"/>
    <w:rsid w:val="007E533B"/>
    <w:rsid w:val="007E6990"/>
    <w:rsid w:val="007E709D"/>
    <w:rsid w:val="007E79C1"/>
    <w:rsid w:val="007F137E"/>
    <w:rsid w:val="007F38A0"/>
    <w:rsid w:val="007F3964"/>
    <w:rsid w:val="007F6835"/>
    <w:rsid w:val="007F6980"/>
    <w:rsid w:val="007F739F"/>
    <w:rsid w:val="007F7AF9"/>
    <w:rsid w:val="0080011C"/>
    <w:rsid w:val="00800D00"/>
    <w:rsid w:val="00800E7D"/>
    <w:rsid w:val="00801B00"/>
    <w:rsid w:val="00802287"/>
    <w:rsid w:val="00802558"/>
    <w:rsid w:val="00803E7E"/>
    <w:rsid w:val="0080433F"/>
    <w:rsid w:val="008050A6"/>
    <w:rsid w:val="00805514"/>
    <w:rsid w:val="00805531"/>
    <w:rsid w:val="008056B7"/>
    <w:rsid w:val="0080642E"/>
    <w:rsid w:val="00806E2B"/>
    <w:rsid w:val="00811CD9"/>
    <w:rsid w:val="00812A22"/>
    <w:rsid w:val="0081429B"/>
    <w:rsid w:val="00816026"/>
    <w:rsid w:val="00817031"/>
    <w:rsid w:val="00817E55"/>
    <w:rsid w:val="008202F4"/>
    <w:rsid w:val="00821779"/>
    <w:rsid w:val="008260DA"/>
    <w:rsid w:val="0082679F"/>
    <w:rsid w:val="0083019C"/>
    <w:rsid w:val="00835D86"/>
    <w:rsid w:val="008373B7"/>
    <w:rsid w:val="008374FB"/>
    <w:rsid w:val="00837672"/>
    <w:rsid w:val="00837D1C"/>
    <w:rsid w:val="00840073"/>
    <w:rsid w:val="00843F26"/>
    <w:rsid w:val="008449C1"/>
    <w:rsid w:val="00844D3D"/>
    <w:rsid w:val="00845320"/>
    <w:rsid w:val="0084605E"/>
    <w:rsid w:val="008506F1"/>
    <w:rsid w:val="00850DBC"/>
    <w:rsid w:val="00852228"/>
    <w:rsid w:val="00852DB5"/>
    <w:rsid w:val="00853139"/>
    <w:rsid w:val="008543AB"/>
    <w:rsid w:val="00854D4E"/>
    <w:rsid w:val="008612A7"/>
    <w:rsid w:val="00862010"/>
    <w:rsid w:val="00863AAB"/>
    <w:rsid w:val="00864A45"/>
    <w:rsid w:val="00864B75"/>
    <w:rsid w:val="0086547A"/>
    <w:rsid w:val="00867DA9"/>
    <w:rsid w:val="008726D2"/>
    <w:rsid w:val="00873EA6"/>
    <w:rsid w:val="00873EEA"/>
    <w:rsid w:val="00875CFC"/>
    <w:rsid w:val="00877B36"/>
    <w:rsid w:val="00881C9F"/>
    <w:rsid w:val="00881F14"/>
    <w:rsid w:val="00883577"/>
    <w:rsid w:val="00892692"/>
    <w:rsid w:val="00892A6D"/>
    <w:rsid w:val="00893327"/>
    <w:rsid w:val="0089355B"/>
    <w:rsid w:val="008944D9"/>
    <w:rsid w:val="0089513B"/>
    <w:rsid w:val="00895A89"/>
    <w:rsid w:val="00896119"/>
    <w:rsid w:val="008967F0"/>
    <w:rsid w:val="008A1F83"/>
    <w:rsid w:val="008A2F19"/>
    <w:rsid w:val="008A3177"/>
    <w:rsid w:val="008A42E8"/>
    <w:rsid w:val="008A54A7"/>
    <w:rsid w:val="008A613D"/>
    <w:rsid w:val="008A6462"/>
    <w:rsid w:val="008A652C"/>
    <w:rsid w:val="008A6911"/>
    <w:rsid w:val="008A6D49"/>
    <w:rsid w:val="008A718B"/>
    <w:rsid w:val="008B1484"/>
    <w:rsid w:val="008B330F"/>
    <w:rsid w:val="008B3387"/>
    <w:rsid w:val="008B5DA7"/>
    <w:rsid w:val="008B7CBD"/>
    <w:rsid w:val="008C0290"/>
    <w:rsid w:val="008C182E"/>
    <w:rsid w:val="008C1AE2"/>
    <w:rsid w:val="008C32C0"/>
    <w:rsid w:val="008D1439"/>
    <w:rsid w:val="008D1ADB"/>
    <w:rsid w:val="008D1DA6"/>
    <w:rsid w:val="008D1E68"/>
    <w:rsid w:val="008D2C5A"/>
    <w:rsid w:val="008D4C0D"/>
    <w:rsid w:val="008D52DF"/>
    <w:rsid w:val="008D59EE"/>
    <w:rsid w:val="008E005E"/>
    <w:rsid w:val="008E0651"/>
    <w:rsid w:val="008E1222"/>
    <w:rsid w:val="008E1D02"/>
    <w:rsid w:val="008E304B"/>
    <w:rsid w:val="008E394E"/>
    <w:rsid w:val="008E672B"/>
    <w:rsid w:val="008E7D0D"/>
    <w:rsid w:val="008E7F52"/>
    <w:rsid w:val="008F0E99"/>
    <w:rsid w:val="008F1D40"/>
    <w:rsid w:val="008F2FC3"/>
    <w:rsid w:val="008F30CF"/>
    <w:rsid w:val="008F42C5"/>
    <w:rsid w:val="008F467E"/>
    <w:rsid w:val="008F57D7"/>
    <w:rsid w:val="008F5C61"/>
    <w:rsid w:val="008F5E7D"/>
    <w:rsid w:val="00900A76"/>
    <w:rsid w:val="00905255"/>
    <w:rsid w:val="00905325"/>
    <w:rsid w:val="009056E5"/>
    <w:rsid w:val="00905A43"/>
    <w:rsid w:val="00905E0C"/>
    <w:rsid w:val="00907166"/>
    <w:rsid w:val="0091097A"/>
    <w:rsid w:val="0091166E"/>
    <w:rsid w:val="00911AC8"/>
    <w:rsid w:val="009157BF"/>
    <w:rsid w:val="00916065"/>
    <w:rsid w:val="00917065"/>
    <w:rsid w:val="009174E1"/>
    <w:rsid w:val="00920A78"/>
    <w:rsid w:val="00922793"/>
    <w:rsid w:val="00922F8A"/>
    <w:rsid w:val="00925DF7"/>
    <w:rsid w:val="00926CDF"/>
    <w:rsid w:val="00927F7D"/>
    <w:rsid w:val="00931029"/>
    <w:rsid w:val="009324DC"/>
    <w:rsid w:val="009337E1"/>
    <w:rsid w:val="009357DB"/>
    <w:rsid w:val="0093664D"/>
    <w:rsid w:val="00940CEC"/>
    <w:rsid w:val="0094296A"/>
    <w:rsid w:val="009429D7"/>
    <w:rsid w:val="00944AC5"/>
    <w:rsid w:val="00944E16"/>
    <w:rsid w:val="009451E2"/>
    <w:rsid w:val="009453D7"/>
    <w:rsid w:val="00945428"/>
    <w:rsid w:val="00945952"/>
    <w:rsid w:val="00946421"/>
    <w:rsid w:val="00946C34"/>
    <w:rsid w:val="0094716B"/>
    <w:rsid w:val="0094737E"/>
    <w:rsid w:val="0094758C"/>
    <w:rsid w:val="00950D18"/>
    <w:rsid w:val="009515DE"/>
    <w:rsid w:val="00952061"/>
    <w:rsid w:val="009530EF"/>
    <w:rsid w:val="009549F9"/>
    <w:rsid w:val="00955F6F"/>
    <w:rsid w:val="009561E1"/>
    <w:rsid w:val="00960B07"/>
    <w:rsid w:val="0096256E"/>
    <w:rsid w:val="009626BA"/>
    <w:rsid w:val="00962A3C"/>
    <w:rsid w:val="00962C56"/>
    <w:rsid w:val="00964783"/>
    <w:rsid w:val="00964B0B"/>
    <w:rsid w:val="009666F7"/>
    <w:rsid w:val="00966FD0"/>
    <w:rsid w:val="009700A7"/>
    <w:rsid w:val="0097083F"/>
    <w:rsid w:val="0097477A"/>
    <w:rsid w:val="009747EF"/>
    <w:rsid w:val="00974C17"/>
    <w:rsid w:val="00977FDF"/>
    <w:rsid w:val="00980A78"/>
    <w:rsid w:val="00980FD6"/>
    <w:rsid w:val="00981529"/>
    <w:rsid w:val="00981C6E"/>
    <w:rsid w:val="00983C29"/>
    <w:rsid w:val="00984FA2"/>
    <w:rsid w:val="00992766"/>
    <w:rsid w:val="0099381E"/>
    <w:rsid w:val="00993F1D"/>
    <w:rsid w:val="009947AD"/>
    <w:rsid w:val="009958BD"/>
    <w:rsid w:val="00995AF6"/>
    <w:rsid w:val="009960A5"/>
    <w:rsid w:val="0099678E"/>
    <w:rsid w:val="00997198"/>
    <w:rsid w:val="009A30BE"/>
    <w:rsid w:val="009A30D6"/>
    <w:rsid w:val="009A4744"/>
    <w:rsid w:val="009A4BCA"/>
    <w:rsid w:val="009A5F8A"/>
    <w:rsid w:val="009A6869"/>
    <w:rsid w:val="009A6B71"/>
    <w:rsid w:val="009A6EF9"/>
    <w:rsid w:val="009A7A2D"/>
    <w:rsid w:val="009A7C84"/>
    <w:rsid w:val="009B12EE"/>
    <w:rsid w:val="009B17F8"/>
    <w:rsid w:val="009B36B8"/>
    <w:rsid w:val="009B3F29"/>
    <w:rsid w:val="009B5D91"/>
    <w:rsid w:val="009C11B3"/>
    <w:rsid w:val="009C1485"/>
    <w:rsid w:val="009C148D"/>
    <w:rsid w:val="009C1502"/>
    <w:rsid w:val="009C2598"/>
    <w:rsid w:val="009C3007"/>
    <w:rsid w:val="009C3734"/>
    <w:rsid w:val="009C59B3"/>
    <w:rsid w:val="009C6092"/>
    <w:rsid w:val="009C749C"/>
    <w:rsid w:val="009C7514"/>
    <w:rsid w:val="009C7694"/>
    <w:rsid w:val="009D032C"/>
    <w:rsid w:val="009D14A7"/>
    <w:rsid w:val="009D2EDE"/>
    <w:rsid w:val="009D3792"/>
    <w:rsid w:val="009D5213"/>
    <w:rsid w:val="009D5E99"/>
    <w:rsid w:val="009D62FF"/>
    <w:rsid w:val="009D665E"/>
    <w:rsid w:val="009E05C3"/>
    <w:rsid w:val="009E0F3F"/>
    <w:rsid w:val="009E2657"/>
    <w:rsid w:val="009E3C56"/>
    <w:rsid w:val="009E3D35"/>
    <w:rsid w:val="009E3F79"/>
    <w:rsid w:val="009E4204"/>
    <w:rsid w:val="009E719D"/>
    <w:rsid w:val="009E7663"/>
    <w:rsid w:val="009F0FE8"/>
    <w:rsid w:val="009F1716"/>
    <w:rsid w:val="009F1E2C"/>
    <w:rsid w:val="009F3CEA"/>
    <w:rsid w:val="009F5BE7"/>
    <w:rsid w:val="009F6B02"/>
    <w:rsid w:val="009F6CFB"/>
    <w:rsid w:val="009F7ECD"/>
    <w:rsid w:val="00A01179"/>
    <w:rsid w:val="00A01A87"/>
    <w:rsid w:val="00A05835"/>
    <w:rsid w:val="00A07B23"/>
    <w:rsid w:val="00A101F6"/>
    <w:rsid w:val="00A109E6"/>
    <w:rsid w:val="00A1178E"/>
    <w:rsid w:val="00A13EAE"/>
    <w:rsid w:val="00A14A10"/>
    <w:rsid w:val="00A14C96"/>
    <w:rsid w:val="00A156C0"/>
    <w:rsid w:val="00A16110"/>
    <w:rsid w:val="00A2070E"/>
    <w:rsid w:val="00A20ACF"/>
    <w:rsid w:val="00A20F20"/>
    <w:rsid w:val="00A21061"/>
    <w:rsid w:val="00A211F8"/>
    <w:rsid w:val="00A2140D"/>
    <w:rsid w:val="00A2269D"/>
    <w:rsid w:val="00A227F2"/>
    <w:rsid w:val="00A22FD3"/>
    <w:rsid w:val="00A25697"/>
    <w:rsid w:val="00A25985"/>
    <w:rsid w:val="00A26B23"/>
    <w:rsid w:val="00A30B00"/>
    <w:rsid w:val="00A3296C"/>
    <w:rsid w:val="00A33F25"/>
    <w:rsid w:val="00A366B8"/>
    <w:rsid w:val="00A3681E"/>
    <w:rsid w:val="00A42299"/>
    <w:rsid w:val="00A441E3"/>
    <w:rsid w:val="00A4474E"/>
    <w:rsid w:val="00A45123"/>
    <w:rsid w:val="00A50D0A"/>
    <w:rsid w:val="00A52736"/>
    <w:rsid w:val="00A527D3"/>
    <w:rsid w:val="00A53EBF"/>
    <w:rsid w:val="00A54239"/>
    <w:rsid w:val="00A55E28"/>
    <w:rsid w:val="00A56DD7"/>
    <w:rsid w:val="00A56E57"/>
    <w:rsid w:val="00A57290"/>
    <w:rsid w:val="00A60292"/>
    <w:rsid w:val="00A605FC"/>
    <w:rsid w:val="00A60BDD"/>
    <w:rsid w:val="00A61C31"/>
    <w:rsid w:val="00A66664"/>
    <w:rsid w:val="00A6700A"/>
    <w:rsid w:val="00A67C9F"/>
    <w:rsid w:val="00A67EEF"/>
    <w:rsid w:val="00A75527"/>
    <w:rsid w:val="00A75BAB"/>
    <w:rsid w:val="00A763EB"/>
    <w:rsid w:val="00A76B48"/>
    <w:rsid w:val="00A770B0"/>
    <w:rsid w:val="00A773B5"/>
    <w:rsid w:val="00A77463"/>
    <w:rsid w:val="00A77C4F"/>
    <w:rsid w:val="00A81267"/>
    <w:rsid w:val="00A84B21"/>
    <w:rsid w:val="00A85C06"/>
    <w:rsid w:val="00A875CF"/>
    <w:rsid w:val="00A90E01"/>
    <w:rsid w:val="00A91216"/>
    <w:rsid w:val="00A93011"/>
    <w:rsid w:val="00A946E0"/>
    <w:rsid w:val="00A953D2"/>
    <w:rsid w:val="00A96BD5"/>
    <w:rsid w:val="00AA1251"/>
    <w:rsid w:val="00AA1372"/>
    <w:rsid w:val="00AA3E12"/>
    <w:rsid w:val="00AA4C46"/>
    <w:rsid w:val="00AA633F"/>
    <w:rsid w:val="00AA698F"/>
    <w:rsid w:val="00AA712F"/>
    <w:rsid w:val="00AA7E9A"/>
    <w:rsid w:val="00AB1EC3"/>
    <w:rsid w:val="00AB6768"/>
    <w:rsid w:val="00AB7AE2"/>
    <w:rsid w:val="00AC1F5C"/>
    <w:rsid w:val="00AC4562"/>
    <w:rsid w:val="00AC4778"/>
    <w:rsid w:val="00AC7246"/>
    <w:rsid w:val="00AC78C9"/>
    <w:rsid w:val="00AC7CA8"/>
    <w:rsid w:val="00AC7DAC"/>
    <w:rsid w:val="00AD17E8"/>
    <w:rsid w:val="00AD32DD"/>
    <w:rsid w:val="00AD4A65"/>
    <w:rsid w:val="00AD62DE"/>
    <w:rsid w:val="00AD6DA1"/>
    <w:rsid w:val="00AD6DF5"/>
    <w:rsid w:val="00AE1523"/>
    <w:rsid w:val="00AE27C8"/>
    <w:rsid w:val="00AE3DA3"/>
    <w:rsid w:val="00AE6163"/>
    <w:rsid w:val="00AE7286"/>
    <w:rsid w:val="00AF036F"/>
    <w:rsid w:val="00AF0B8C"/>
    <w:rsid w:val="00AF3627"/>
    <w:rsid w:val="00AF3952"/>
    <w:rsid w:val="00AF4FDB"/>
    <w:rsid w:val="00AF76C0"/>
    <w:rsid w:val="00B00190"/>
    <w:rsid w:val="00B00C2A"/>
    <w:rsid w:val="00B0183E"/>
    <w:rsid w:val="00B021CF"/>
    <w:rsid w:val="00B03165"/>
    <w:rsid w:val="00B0487F"/>
    <w:rsid w:val="00B04EB6"/>
    <w:rsid w:val="00B05985"/>
    <w:rsid w:val="00B060D4"/>
    <w:rsid w:val="00B06D9F"/>
    <w:rsid w:val="00B14173"/>
    <w:rsid w:val="00B16D7C"/>
    <w:rsid w:val="00B16FE4"/>
    <w:rsid w:val="00B20484"/>
    <w:rsid w:val="00B204B0"/>
    <w:rsid w:val="00B228FC"/>
    <w:rsid w:val="00B22C9B"/>
    <w:rsid w:val="00B25D85"/>
    <w:rsid w:val="00B262BA"/>
    <w:rsid w:val="00B2679B"/>
    <w:rsid w:val="00B27C25"/>
    <w:rsid w:val="00B27D8B"/>
    <w:rsid w:val="00B3029E"/>
    <w:rsid w:val="00B322B4"/>
    <w:rsid w:val="00B32A8E"/>
    <w:rsid w:val="00B332E9"/>
    <w:rsid w:val="00B34875"/>
    <w:rsid w:val="00B34B97"/>
    <w:rsid w:val="00B351D4"/>
    <w:rsid w:val="00B355C4"/>
    <w:rsid w:val="00B35F55"/>
    <w:rsid w:val="00B40C4B"/>
    <w:rsid w:val="00B43C8E"/>
    <w:rsid w:val="00B447CA"/>
    <w:rsid w:val="00B45370"/>
    <w:rsid w:val="00B453B6"/>
    <w:rsid w:val="00B45BBE"/>
    <w:rsid w:val="00B45D77"/>
    <w:rsid w:val="00B46D92"/>
    <w:rsid w:val="00B47003"/>
    <w:rsid w:val="00B501CC"/>
    <w:rsid w:val="00B501F9"/>
    <w:rsid w:val="00B51B6E"/>
    <w:rsid w:val="00B51DAA"/>
    <w:rsid w:val="00B5234C"/>
    <w:rsid w:val="00B541A3"/>
    <w:rsid w:val="00B54EFC"/>
    <w:rsid w:val="00B555F2"/>
    <w:rsid w:val="00B618C5"/>
    <w:rsid w:val="00B65C93"/>
    <w:rsid w:val="00B663FE"/>
    <w:rsid w:val="00B67953"/>
    <w:rsid w:val="00B720FE"/>
    <w:rsid w:val="00B73406"/>
    <w:rsid w:val="00B73964"/>
    <w:rsid w:val="00B75A38"/>
    <w:rsid w:val="00B76D90"/>
    <w:rsid w:val="00B77248"/>
    <w:rsid w:val="00B777DC"/>
    <w:rsid w:val="00B81043"/>
    <w:rsid w:val="00B8384B"/>
    <w:rsid w:val="00B90005"/>
    <w:rsid w:val="00B90D94"/>
    <w:rsid w:val="00B91A34"/>
    <w:rsid w:val="00B927F6"/>
    <w:rsid w:val="00B92FD0"/>
    <w:rsid w:val="00B93561"/>
    <w:rsid w:val="00B93DBE"/>
    <w:rsid w:val="00B94D54"/>
    <w:rsid w:val="00B96242"/>
    <w:rsid w:val="00B963D0"/>
    <w:rsid w:val="00B96B36"/>
    <w:rsid w:val="00BA1A8F"/>
    <w:rsid w:val="00BA1B0C"/>
    <w:rsid w:val="00BA63BB"/>
    <w:rsid w:val="00BA6F95"/>
    <w:rsid w:val="00BA7076"/>
    <w:rsid w:val="00BA7C99"/>
    <w:rsid w:val="00BA7FF4"/>
    <w:rsid w:val="00BB04C2"/>
    <w:rsid w:val="00BB0773"/>
    <w:rsid w:val="00BB0C40"/>
    <w:rsid w:val="00BB1EC7"/>
    <w:rsid w:val="00BB2106"/>
    <w:rsid w:val="00BB27F9"/>
    <w:rsid w:val="00BB2CB2"/>
    <w:rsid w:val="00BB2CEC"/>
    <w:rsid w:val="00BB37CD"/>
    <w:rsid w:val="00BB4E4B"/>
    <w:rsid w:val="00BB51B6"/>
    <w:rsid w:val="00BB66D3"/>
    <w:rsid w:val="00BB6AE9"/>
    <w:rsid w:val="00BB7754"/>
    <w:rsid w:val="00BC24BB"/>
    <w:rsid w:val="00BC46B3"/>
    <w:rsid w:val="00BC48B7"/>
    <w:rsid w:val="00BC59A9"/>
    <w:rsid w:val="00BC6192"/>
    <w:rsid w:val="00BC6269"/>
    <w:rsid w:val="00BC7216"/>
    <w:rsid w:val="00BC7CBC"/>
    <w:rsid w:val="00BD12C3"/>
    <w:rsid w:val="00BD1516"/>
    <w:rsid w:val="00BD36A5"/>
    <w:rsid w:val="00BD463A"/>
    <w:rsid w:val="00BD6E7B"/>
    <w:rsid w:val="00BD7FD5"/>
    <w:rsid w:val="00BE1CB3"/>
    <w:rsid w:val="00BE2C93"/>
    <w:rsid w:val="00BE32F4"/>
    <w:rsid w:val="00BE362C"/>
    <w:rsid w:val="00BE48D7"/>
    <w:rsid w:val="00BE49DD"/>
    <w:rsid w:val="00BE5129"/>
    <w:rsid w:val="00BE5425"/>
    <w:rsid w:val="00BE5A1E"/>
    <w:rsid w:val="00BE73CA"/>
    <w:rsid w:val="00BF1FB8"/>
    <w:rsid w:val="00BF2BE1"/>
    <w:rsid w:val="00BF4972"/>
    <w:rsid w:val="00BF4F93"/>
    <w:rsid w:val="00BF5BF3"/>
    <w:rsid w:val="00C00316"/>
    <w:rsid w:val="00C02E10"/>
    <w:rsid w:val="00C055EE"/>
    <w:rsid w:val="00C06A3D"/>
    <w:rsid w:val="00C10538"/>
    <w:rsid w:val="00C10B7C"/>
    <w:rsid w:val="00C121F1"/>
    <w:rsid w:val="00C15EB7"/>
    <w:rsid w:val="00C16E1E"/>
    <w:rsid w:val="00C17D27"/>
    <w:rsid w:val="00C20B19"/>
    <w:rsid w:val="00C20F59"/>
    <w:rsid w:val="00C21039"/>
    <w:rsid w:val="00C24A6E"/>
    <w:rsid w:val="00C255B7"/>
    <w:rsid w:val="00C2681E"/>
    <w:rsid w:val="00C30266"/>
    <w:rsid w:val="00C318C7"/>
    <w:rsid w:val="00C325CC"/>
    <w:rsid w:val="00C32620"/>
    <w:rsid w:val="00C32CB2"/>
    <w:rsid w:val="00C33218"/>
    <w:rsid w:val="00C33344"/>
    <w:rsid w:val="00C3383B"/>
    <w:rsid w:val="00C376EF"/>
    <w:rsid w:val="00C415AE"/>
    <w:rsid w:val="00C41D86"/>
    <w:rsid w:val="00C44B96"/>
    <w:rsid w:val="00C45975"/>
    <w:rsid w:val="00C459CA"/>
    <w:rsid w:val="00C47818"/>
    <w:rsid w:val="00C50A6A"/>
    <w:rsid w:val="00C5446F"/>
    <w:rsid w:val="00C545CD"/>
    <w:rsid w:val="00C546BD"/>
    <w:rsid w:val="00C54D89"/>
    <w:rsid w:val="00C55FC5"/>
    <w:rsid w:val="00C562C2"/>
    <w:rsid w:val="00C57430"/>
    <w:rsid w:val="00C60F8F"/>
    <w:rsid w:val="00C6170E"/>
    <w:rsid w:val="00C617B0"/>
    <w:rsid w:val="00C629FD"/>
    <w:rsid w:val="00C6589F"/>
    <w:rsid w:val="00C663DF"/>
    <w:rsid w:val="00C6699A"/>
    <w:rsid w:val="00C66C71"/>
    <w:rsid w:val="00C670F2"/>
    <w:rsid w:val="00C67D95"/>
    <w:rsid w:val="00C706DD"/>
    <w:rsid w:val="00C711A2"/>
    <w:rsid w:val="00C73C1C"/>
    <w:rsid w:val="00C762AE"/>
    <w:rsid w:val="00C76B7F"/>
    <w:rsid w:val="00C77AA7"/>
    <w:rsid w:val="00C77DF2"/>
    <w:rsid w:val="00C77E35"/>
    <w:rsid w:val="00C810A8"/>
    <w:rsid w:val="00C81911"/>
    <w:rsid w:val="00C823BC"/>
    <w:rsid w:val="00C84982"/>
    <w:rsid w:val="00C84FEC"/>
    <w:rsid w:val="00C8761B"/>
    <w:rsid w:val="00C879A4"/>
    <w:rsid w:val="00C94014"/>
    <w:rsid w:val="00C94CF3"/>
    <w:rsid w:val="00C96BE2"/>
    <w:rsid w:val="00C974C7"/>
    <w:rsid w:val="00C9771C"/>
    <w:rsid w:val="00C97B51"/>
    <w:rsid w:val="00CA027D"/>
    <w:rsid w:val="00CA0469"/>
    <w:rsid w:val="00CA08C6"/>
    <w:rsid w:val="00CA1E86"/>
    <w:rsid w:val="00CA2D6F"/>
    <w:rsid w:val="00CA55D4"/>
    <w:rsid w:val="00CA5AF4"/>
    <w:rsid w:val="00CA6004"/>
    <w:rsid w:val="00CA60CC"/>
    <w:rsid w:val="00CA7EF1"/>
    <w:rsid w:val="00CB0AEA"/>
    <w:rsid w:val="00CB0CC6"/>
    <w:rsid w:val="00CB0DDA"/>
    <w:rsid w:val="00CB392C"/>
    <w:rsid w:val="00CB4A20"/>
    <w:rsid w:val="00CB5DEC"/>
    <w:rsid w:val="00CB71A4"/>
    <w:rsid w:val="00CC114D"/>
    <w:rsid w:val="00CC3A09"/>
    <w:rsid w:val="00CC5DF4"/>
    <w:rsid w:val="00CC6514"/>
    <w:rsid w:val="00CC6536"/>
    <w:rsid w:val="00CD0EA7"/>
    <w:rsid w:val="00CD278A"/>
    <w:rsid w:val="00CD31E8"/>
    <w:rsid w:val="00CD74C4"/>
    <w:rsid w:val="00CE1192"/>
    <w:rsid w:val="00CE11D6"/>
    <w:rsid w:val="00CE32F1"/>
    <w:rsid w:val="00CE3D8F"/>
    <w:rsid w:val="00CE5D4B"/>
    <w:rsid w:val="00CE6337"/>
    <w:rsid w:val="00CE7128"/>
    <w:rsid w:val="00CF09D7"/>
    <w:rsid w:val="00CF2F07"/>
    <w:rsid w:val="00CF330E"/>
    <w:rsid w:val="00CF39BF"/>
    <w:rsid w:val="00CF4C27"/>
    <w:rsid w:val="00CF5083"/>
    <w:rsid w:val="00CF55CA"/>
    <w:rsid w:val="00CF584F"/>
    <w:rsid w:val="00CF7117"/>
    <w:rsid w:val="00CF7F40"/>
    <w:rsid w:val="00D012A2"/>
    <w:rsid w:val="00D01642"/>
    <w:rsid w:val="00D02623"/>
    <w:rsid w:val="00D03BCF"/>
    <w:rsid w:val="00D0567E"/>
    <w:rsid w:val="00D05A94"/>
    <w:rsid w:val="00D10AC2"/>
    <w:rsid w:val="00D11588"/>
    <w:rsid w:val="00D12FD7"/>
    <w:rsid w:val="00D14071"/>
    <w:rsid w:val="00D1419B"/>
    <w:rsid w:val="00D15B26"/>
    <w:rsid w:val="00D15EF5"/>
    <w:rsid w:val="00D17066"/>
    <w:rsid w:val="00D208D2"/>
    <w:rsid w:val="00D209BA"/>
    <w:rsid w:val="00D20E19"/>
    <w:rsid w:val="00D21DB2"/>
    <w:rsid w:val="00D21F85"/>
    <w:rsid w:val="00D22624"/>
    <w:rsid w:val="00D23943"/>
    <w:rsid w:val="00D24CA8"/>
    <w:rsid w:val="00D257C8"/>
    <w:rsid w:val="00D25B11"/>
    <w:rsid w:val="00D25C36"/>
    <w:rsid w:val="00D25CC1"/>
    <w:rsid w:val="00D30FC2"/>
    <w:rsid w:val="00D318EB"/>
    <w:rsid w:val="00D31A2C"/>
    <w:rsid w:val="00D34BFF"/>
    <w:rsid w:val="00D372D7"/>
    <w:rsid w:val="00D379F6"/>
    <w:rsid w:val="00D37F9E"/>
    <w:rsid w:val="00D4075B"/>
    <w:rsid w:val="00D41122"/>
    <w:rsid w:val="00D41FAC"/>
    <w:rsid w:val="00D42379"/>
    <w:rsid w:val="00D43956"/>
    <w:rsid w:val="00D5036B"/>
    <w:rsid w:val="00D51EB7"/>
    <w:rsid w:val="00D51F0A"/>
    <w:rsid w:val="00D53233"/>
    <w:rsid w:val="00D53648"/>
    <w:rsid w:val="00D553E7"/>
    <w:rsid w:val="00D55CC9"/>
    <w:rsid w:val="00D56452"/>
    <w:rsid w:val="00D63592"/>
    <w:rsid w:val="00D64B6C"/>
    <w:rsid w:val="00D66812"/>
    <w:rsid w:val="00D67335"/>
    <w:rsid w:val="00D71A68"/>
    <w:rsid w:val="00D74B95"/>
    <w:rsid w:val="00D7570D"/>
    <w:rsid w:val="00D767F9"/>
    <w:rsid w:val="00D76BD0"/>
    <w:rsid w:val="00D774CB"/>
    <w:rsid w:val="00D81247"/>
    <w:rsid w:val="00D8130E"/>
    <w:rsid w:val="00D81B72"/>
    <w:rsid w:val="00D81EB3"/>
    <w:rsid w:val="00D822CE"/>
    <w:rsid w:val="00D82B8E"/>
    <w:rsid w:val="00D82D2D"/>
    <w:rsid w:val="00D838B9"/>
    <w:rsid w:val="00D83E96"/>
    <w:rsid w:val="00D83EE1"/>
    <w:rsid w:val="00D84750"/>
    <w:rsid w:val="00D84B86"/>
    <w:rsid w:val="00D85869"/>
    <w:rsid w:val="00D876C9"/>
    <w:rsid w:val="00D87C66"/>
    <w:rsid w:val="00D906E6"/>
    <w:rsid w:val="00D913AB"/>
    <w:rsid w:val="00D91D57"/>
    <w:rsid w:val="00D925B0"/>
    <w:rsid w:val="00DA1062"/>
    <w:rsid w:val="00DA1153"/>
    <w:rsid w:val="00DA2348"/>
    <w:rsid w:val="00DA331F"/>
    <w:rsid w:val="00DA3C87"/>
    <w:rsid w:val="00DA5198"/>
    <w:rsid w:val="00DA6115"/>
    <w:rsid w:val="00DA661D"/>
    <w:rsid w:val="00DB0EE7"/>
    <w:rsid w:val="00DB2B83"/>
    <w:rsid w:val="00DB45B1"/>
    <w:rsid w:val="00DB5DCF"/>
    <w:rsid w:val="00DC1946"/>
    <w:rsid w:val="00DC250A"/>
    <w:rsid w:val="00DC6A83"/>
    <w:rsid w:val="00DD0015"/>
    <w:rsid w:val="00DD155F"/>
    <w:rsid w:val="00DD1675"/>
    <w:rsid w:val="00DD49C8"/>
    <w:rsid w:val="00DD4A09"/>
    <w:rsid w:val="00DD5423"/>
    <w:rsid w:val="00DD5869"/>
    <w:rsid w:val="00DE01E7"/>
    <w:rsid w:val="00DE1F18"/>
    <w:rsid w:val="00DE2A2C"/>
    <w:rsid w:val="00DE3066"/>
    <w:rsid w:val="00DE37CF"/>
    <w:rsid w:val="00DE5104"/>
    <w:rsid w:val="00DE5987"/>
    <w:rsid w:val="00DF0F70"/>
    <w:rsid w:val="00DF3C70"/>
    <w:rsid w:val="00DF4668"/>
    <w:rsid w:val="00DF4A99"/>
    <w:rsid w:val="00DF4DCF"/>
    <w:rsid w:val="00DF66AC"/>
    <w:rsid w:val="00DF68CD"/>
    <w:rsid w:val="00E000AD"/>
    <w:rsid w:val="00E00D84"/>
    <w:rsid w:val="00E03760"/>
    <w:rsid w:val="00E05138"/>
    <w:rsid w:val="00E05E0E"/>
    <w:rsid w:val="00E061A1"/>
    <w:rsid w:val="00E06A29"/>
    <w:rsid w:val="00E076DF"/>
    <w:rsid w:val="00E10240"/>
    <w:rsid w:val="00E10C0A"/>
    <w:rsid w:val="00E1157D"/>
    <w:rsid w:val="00E13118"/>
    <w:rsid w:val="00E133BB"/>
    <w:rsid w:val="00E136F0"/>
    <w:rsid w:val="00E171D4"/>
    <w:rsid w:val="00E17AFF"/>
    <w:rsid w:val="00E2154F"/>
    <w:rsid w:val="00E218E2"/>
    <w:rsid w:val="00E22640"/>
    <w:rsid w:val="00E26A0E"/>
    <w:rsid w:val="00E27B27"/>
    <w:rsid w:val="00E27E68"/>
    <w:rsid w:val="00E31263"/>
    <w:rsid w:val="00E319CD"/>
    <w:rsid w:val="00E31EDF"/>
    <w:rsid w:val="00E322C9"/>
    <w:rsid w:val="00E34F88"/>
    <w:rsid w:val="00E3512A"/>
    <w:rsid w:val="00E357B7"/>
    <w:rsid w:val="00E35B9C"/>
    <w:rsid w:val="00E364D5"/>
    <w:rsid w:val="00E36D38"/>
    <w:rsid w:val="00E3793E"/>
    <w:rsid w:val="00E42584"/>
    <w:rsid w:val="00E42587"/>
    <w:rsid w:val="00E428AC"/>
    <w:rsid w:val="00E42F35"/>
    <w:rsid w:val="00E4308E"/>
    <w:rsid w:val="00E43201"/>
    <w:rsid w:val="00E44F73"/>
    <w:rsid w:val="00E474B3"/>
    <w:rsid w:val="00E503F9"/>
    <w:rsid w:val="00E53234"/>
    <w:rsid w:val="00E577E4"/>
    <w:rsid w:val="00E57AFE"/>
    <w:rsid w:val="00E6009A"/>
    <w:rsid w:val="00E6012E"/>
    <w:rsid w:val="00E614FD"/>
    <w:rsid w:val="00E63B11"/>
    <w:rsid w:val="00E706C1"/>
    <w:rsid w:val="00E7180A"/>
    <w:rsid w:val="00E71F7B"/>
    <w:rsid w:val="00E73079"/>
    <w:rsid w:val="00E80759"/>
    <w:rsid w:val="00E80C5F"/>
    <w:rsid w:val="00E81A3E"/>
    <w:rsid w:val="00E8202C"/>
    <w:rsid w:val="00E828BB"/>
    <w:rsid w:val="00E836D3"/>
    <w:rsid w:val="00E838F8"/>
    <w:rsid w:val="00E845B0"/>
    <w:rsid w:val="00E85B92"/>
    <w:rsid w:val="00E86623"/>
    <w:rsid w:val="00E92862"/>
    <w:rsid w:val="00E93A68"/>
    <w:rsid w:val="00E94F3E"/>
    <w:rsid w:val="00E9530A"/>
    <w:rsid w:val="00E95E11"/>
    <w:rsid w:val="00EA3452"/>
    <w:rsid w:val="00EA3C96"/>
    <w:rsid w:val="00EA50A9"/>
    <w:rsid w:val="00EA64B0"/>
    <w:rsid w:val="00EA73CF"/>
    <w:rsid w:val="00EB080B"/>
    <w:rsid w:val="00EB1FF8"/>
    <w:rsid w:val="00EB3636"/>
    <w:rsid w:val="00EB65F6"/>
    <w:rsid w:val="00EB66BD"/>
    <w:rsid w:val="00EC0CE6"/>
    <w:rsid w:val="00EC11AB"/>
    <w:rsid w:val="00EC1943"/>
    <w:rsid w:val="00EC30C2"/>
    <w:rsid w:val="00EC4378"/>
    <w:rsid w:val="00EC5E5C"/>
    <w:rsid w:val="00EC6043"/>
    <w:rsid w:val="00EC6665"/>
    <w:rsid w:val="00EC6723"/>
    <w:rsid w:val="00EC6A5D"/>
    <w:rsid w:val="00EC751A"/>
    <w:rsid w:val="00EC7F38"/>
    <w:rsid w:val="00ED0E8A"/>
    <w:rsid w:val="00ED14CA"/>
    <w:rsid w:val="00ED2398"/>
    <w:rsid w:val="00ED23FA"/>
    <w:rsid w:val="00ED2571"/>
    <w:rsid w:val="00ED3247"/>
    <w:rsid w:val="00ED40A7"/>
    <w:rsid w:val="00ED593B"/>
    <w:rsid w:val="00ED5AA4"/>
    <w:rsid w:val="00EE204E"/>
    <w:rsid w:val="00EF08C9"/>
    <w:rsid w:val="00EF143F"/>
    <w:rsid w:val="00EF3B66"/>
    <w:rsid w:val="00EF40D6"/>
    <w:rsid w:val="00EF4276"/>
    <w:rsid w:val="00EF4D0E"/>
    <w:rsid w:val="00EF6B39"/>
    <w:rsid w:val="00F0107F"/>
    <w:rsid w:val="00F023B2"/>
    <w:rsid w:val="00F02902"/>
    <w:rsid w:val="00F029BB"/>
    <w:rsid w:val="00F0331D"/>
    <w:rsid w:val="00F059B8"/>
    <w:rsid w:val="00F07EDA"/>
    <w:rsid w:val="00F12593"/>
    <w:rsid w:val="00F133B2"/>
    <w:rsid w:val="00F1442D"/>
    <w:rsid w:val="00F144A6"/>
    <w:rsid w:val="00F15AC8"/>
    <w:rsid w:val="00F168DC"/>
    <w:rsid w:val="00F23E62"/>
    <w:rsid w:val="00F24A96"/>
    <w:rsid w:val="00F26535"/>
    <w:rsid w:val="00F26D37"/>
    <w:rsid w:val="00F31B7F"/>
    <w:rsid w:val="00F34609"/>
    <w:rsid w:val="00F3598F"/>
    <w:rsid w:val="00F365F9"/>
    <w:rsid w:val="00F366C7"/>
    <w:rsid w:val="00F402BC"/>
    <w:rsid w:val="00F4030F"/>
    <w:rsid w:val="00F40A1C"/>
    <w:rsid w:val="00F40A96"/>
    <w:rsid w:val="00F41BE2"/>
    <w:rsid w:val="00F42A2A"/>
    <w:rsid w:val="00F43C82"/>
    <w:rsid w:val="00F43D02"/>
    <w:rsid w:val="00F460DA"/>
    <w:rsid w:val="00F46C00"/>
    <w:rsid w:val="00F510BF"/>
    <w:rsid w:val="00F511C5"/>
    <w:rsid w:val="00F51413"/>
    <w:rsid w:val="00F5232B"/>
    <w:rsid w:val="00F5261B"/>
    <w:rsid w:val="00F52757"/>
    <w:rsid w:val="00F52FD4"/>
    <w:rsid w:val="00F530D6"/>
    <w:rsid w:val="00F53F69"/>
    <w:rsid w:val="00F54917"/>
    <w:rsid w:val="00F55E93"/>
    <w:rsid w:val="00F5763F"/>
    <w:rsid w:val="00F57ABF"/>
    <w:rsid w:val="00F609A6"/>
    <w:rsid w:val="00F611E4"/>
    <w:rsid w:val="00F633CA"/>
    <w:rsid w:val="00F6465C"/>
    <w:rsid w:val="00F6496F"/>
    <w:rsid w:val="00F64E50"/>
    <w:rsid w:val="00F65144"/>
    <w:rsid w:val="00F70234"/>
    <w:rsid w:val="00F70979"/>
    <w:rsid w:val="00F7186F"/>
    <w:rsid w:val="00F72A90"/>
    <w:rsid w:val="00F72CAC"/>
    <w:rsid w:val="00F7506D"/>
    <w:rsid w:val="00F751A6"/>
    <w:rsid w:val="00F75F0C"/>
    <w:rsid w:val="00F76253"/>
    <w:rsid w:val="00F80BB0"/>
    <w:rsid w:val="00F81E7A"/>
    <w:rsid w:val="00F82072"/>
    <w:rsid w:val="00F85248"/>
    <w:rsid w:val="00F85D06"/>
    <w:rsid w:val="00F85D58"/>
    <w:rsid w:val="00F86700"/>
    <w:rsid w:val="00F8797B"/>
    <w:rsid w:val="00F902A7"/>
    <w:rsid w:val="00F90362"/>
    <w:rsid w:val="00F92ACB"/>
    <w:rsid w:val="00F94BAD"/>
    <w:rsid w:val="00F954EF"/>
    <w:rsid w:val="00FA0A8D"/>
    <w:rsid w:val="00FA12D0"/>
    <w:rsid w:val="00FA1DBA"/>
    <w:rsid w:val="00FA2195"/>
    <w:rsid w:val="00FA3E26"/>
    <w:rsid w:val="00FA4A7C"/>
    <w:rsid w:val="00FA66D8"/>
    <w:rsid w:val="00FA6B1F"/>
    <w:rsid w:val="00FB1667"/>
    <w:rsid w:val="00FB21E6"/>
    <w:rsid w:val="00FB2F32"/>
    <w:rsid w:val="00FB2FFC"/>
    <w:rsid w:val="00FB4DDC"/>
    <w:rsid w:val="00FB6D29"/>
    <w:rsid w:val="00FC07E1"/>
    <w:rsid w:val="00FC1922"/>
    <w:rsid w:val="00FC360A"/>
    <w:rsid w:val="00FC5A05"/>
    <w:rsid w:val="00FC5B6D"/>
    <w:rsid w:val="00FC5F63"/>
    <w:rsid w:val="00FD0E2B"/>
    <w:rsid w:val="00FD1157"/>
    <w:rsid w:val="00FD2140"/>
    <w:rsid w:val="00FD2181"/>
    <w:rsid w:val="00FD225D"/>
    <w:rsid w:val="00FD4BC2"/>
    <w:rsid w:val="00FE0037"/>
    <w:rsid w:val="00FE08CD"/>
    <w:rsid w:val="00FE09A9"/>
    <w:rsid w:val="00FE0CA0"/>
    <w:rsid w:val="00FE14A2"/>
    <w:rsid w:val="00FE1D11"/>
    <w:rsid w:val="00FE21A7"/>
    <w:rsid w:val="00FE38A6"/>
    <w:rsid w:val="00FE5800"/>
    <w:rsid w:val="00FE6192"/>
    <w:rsid w:val="00FE6B60"/>
    <w:rsid w:val="00FF2947"/>
    <w:rsid w:val="00FF430B"/>
    <w:rsid w:val="00FF46FA"/>
    <w:rsid w:val="00FF56B2"/>
    <w:rsid w:val="00FF5B9E"/>
    <w:rsid w:val="00FF5CB2"/>
    <w:rsid w:val="00FF7261"/>
    <w:rsid w:val="00FF7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CD828"/>
  <w15:docId w15:val="{82C30A1C-1C8F-459A-95AF-57D5FC91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C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basedOn w:val="ListParagraph"/>
    <w:next w:val="Normal"/>
    <w:link w:val="Heading1Char"/>
    <w:qFormat/>
    <w:rsid w:val="00A20ACF"/>
    <w:pPr>
      <w:numPr>
        <w:numId w:val="1"/>
      </w:numPr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nhideWhenUsed/>
    <w:qFormat/>
    <w:rsid w:val="00A2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A20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aliases w:val=" Sub-Clause Sub-paragraph"/>
    <w:basedOn w:val="Normal"/>
    <w:next w:val="Normal"/>
    <w:link w:val="Heading4Char"/>
    <w:qFormat/>
    <w:rsid w:val="00A20ACF"/>
    <w:pPr>
      <w:keepNext/>
      <w:outlineLvl w:val="3"/>
    </w:pPr>
    <w:rPr>
      <w:rFonts w:ascii="Baltica RR" w:hAnsi="Baltica RR"/>
      <w:b/>
      <w:noProof w:val="0"/>
      <w:szCs w:val="20"/>
      <w:lang w:eastAsia="ru-RU"/>
    </w:rPr>
  </w:style>
  <w:style w:type="paragraph" w:styleId="Heading5">
    <w:name w:val="heading 5"/>
    <w:basedOn w:val="Normal"/>
    <w:next w:val="Normal"/>
    <w:link w:val="Heading5Char"/>
    <w:qFormat/>
    <w:rsid w:val="00A20ACF"/>
    <w:pPr>
      <w:keepNext/>
      <w:ind w:firstLine="6804"/>
      <w:outlineLvl w:val="4"/>
    </w:pPr>
    <w:rPr>
      <w:noProof w:val="0"/>
      <w:sz w:val="28"/>
      <w:szCs w:val="20"/>
      <w:lang w:eastAsia="ru-RU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20ACF"/>
    <w:pPr>
      <w:spacing w:before="240" w:after="60"/>
      <w:outlineLvl w:val="7"/>
    </w:pPr>
    <w:rPr>
      <w:rFonts w:ascii="Calibri" w:hAnsi="Calibri"/>
      <w:i/>
      <w:iCs/>
      <w:noProof w:val="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20ACF"/>
    <w:pPr>
      <w:spacing w:before="240" w:after="60"/>
      <w:outlineLvl w:val="8"/>
    </w:pPr>
    <w:rPr>
      <w:rFonts w:ascii="Cambria" w:hAnsi="Cambria"/>
      <w:noProof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20ACF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4"/>
      <w:szCs w:val="24"/>
      <w:lang w:val="ro-RO"/>
    </w:rPr>
  </w:style>
  <w:style w:type="character" w:customStyle="1" w:styleId="Heading4Char">
    <w:name w:val="Heading 4 Char"/>
    <w:aliases w:val=" Sub-Clause Sub-paragraph Char"/>
    <w:basedOn w:val="DefaultParagraphFont"/>
    <w:link w:val="Heading4"/>
    <w:rsid w:val="00A20ACF"/>
    <w:rPr>
      <w:rFonts w:ascii="Baltica RR" w:eastAsia="Times New Roman" w:hAnsi="Baltica RR" w:cs="Times New Roman"/>
      <w:b/>
      <w:sz w:val="24"/>
      <w:szCs w:val="20"/>
      <w:lang w:val="ro-RO" w:eastAsia="ru-RU"/>
    </w:rPr>
  </w:style>
  <w:style w:type="character" w:customStyle="1" w:styleId="Heading5Char">
    <w:name w:val="Heading 5 Char"/>
    <w:basedOn w:val="DefaultParagraphFont"/>
    <w:link w:val="Heading5"/>
    <w:rsid w:val="00A20ACF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character" w:customStyle="1" w:styleId="Heading8Char">
    <w:name w:val="Heading 8 Char"/>
    <w:basedOn w:val="DefaultParagraphFont"/>
    <w:link w:val="Heading8"/>
    <w:semiHidden/>
    <w:rsid w:val="00A20ACF"/>
    <w:rPr>
      <w:rFonts w:ascii="Calibri" w:eastAsia="Times New Roman" w:hAnsi="Calibri" w:cs="Times New Roman"/>
      <w:i/>
      <w:iCs/>
      <w:sz w:val="24"/>
      <w:szCs w:val="24"/>
      <w:lang w:val="ro-RO"/>
    </w:rPr>
  </w:style>
  <w:style w:type="character" w:customStyle="1" w:styleId="Heading9Char">
    <w:name w:val="Heading 9 Char"/>
    <w:basedOn w:val="DefaultParagraphFont"/>
    <w:link w:val="Heading9"/>
    <w:semiHidden/>
    <w:rsid w:val="00A20ACF"/>
    <w:rPr>
      <w:rFonts w:ascii="Cambria" w:eastAsia="Times New Roman" w:hAnsi="Cambria" w:cs="Times New Roman"/>
      <w:lang w:val="ro-RO"/>
    </w:rPr>
  </w:style>
  <w:style w:type="paragraph" w:styleId="Footer">
    <w:name w:val="footer"/>
    <w:basedOn w:val="Normal"/>
    <w:link w:val="FooterChar"/>
    <w:uiPriority w:val="99"/>
    <w:rsid w:val="00A20AC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0ACF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PageNumber">
    <w:name w:val="page number"/>
    <w:basedOn w:val="DefaultParagraphFont"/>
    <w:rsid w:val="00A20ACF"/>
  </w:style>
  <w:style w:type="paragraph" w:styleId="ListParagraph">
    <w:name w:val="List Paragraph"/>
    <w:aliases w:val="HotarirePunct1"/>
    <w:basedOn w:val="Normal"/>
    <w:uiPriority w:val="34"/>
    <w:qFormat/>
    <w:rsid w:val="00A20ACF"/>
    <w:pPr>
      <w:numPr>
        <w:numId w:val="2"/>
      </w:numPr>
      <w:tabs>
        <w:tab w:val="left" w:pos="1134"/>
      </w:tabs>
      <w:jc w:val="both"/>
    </w:pPr>
    <w:rPr>
      <w:noProof w:val="0"/>
      <w:lang w:val="en-US"/>
    </w:rPr>
  </w:style>
  <w:style w:type="paragraph" w:styleId="BodyText">
    <w:name w:val="Body Text"/>
    <w:basedOn w:val="Normal"/>
    <w:link w:val="BodyTextChar"/>
    <w:rsid w:val="00A20ACF"/>
    <w:rPr>
      <w:rFonts w:ascii="Baltica RR" w:hAnsi="Baltica RR"/>
      <w:noProof w:val="0"/>
      <w:szCs w:val="20"/>
    </w:rPr>
  </w:style>
  <w:style w:type="character" w:customStyle="1" w:styleId="BodyTextChar">
    <w:name w:val="Body Text Char"/>
    <w:basedOn w:val="DefaultParagraphFont"/>
    <w:link w:val="BodyText"/>
    <w:rsid w:val="00A20ACF"/>
    <w:rPr>
      <w:rFonts w:ascii="Baltica RR" w:eastAsia="Times New Roman" w:hAnsi="Baltica RR" w:cs="Times New Roman"/>
      <w:sz w:val="24"/>
      <w:szCs w:val="20"/>
      <w:lang w:val="ro-RO"/>
    </w:rPr>
  </w:style>
  <w:style w:type="paragraph" w:styleId="Header">
    <w:name w:val="header"/>
    <w:basedOn w:val="Normal"/>
    <w:link w:val="HeaderChar"/>
    <w:rsid w:val="00A20ACF"/>
    <w:pPr>
      <w:tabs>
        <w:tab w:val="center" w:pos="4703"/>
        <w:tab w:val="right" w:pos="9406"/>
      </w:tabs>
    </w:pPr>
    <w:rPr>
      <w:noProof w:val="0"/>
      <w:sz w:val="20"/>
      <w:szCs w:val="20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Subtitle">
    <w:name w:val="Subtitle"/>
    <w:basedOn w:val="Normal"/>
    <w:link w:val="SubtitleChar"/>
    <w:qFormat/>
    <w:rsid w:val="00A20ACF"/>
    <w:pPr>
      <w:jc w:val="center"/>
    </w:pPr>
    <w:rPr>
      <w:b/>
      <w:noProof w:val="0"/>
      <w:sz w:val="32"/>
      <w:szCs w:val="20"/>
      <w:lang w:val="en-US" w:eastAsia="ru-RU"/>
    </w:rPr>
  </w:style>
  <w:style w:type="character" w:customStyle="1" w:styleId="SubtitleChar">
    <w:name w:val="Subtitle Char"/>
    <w:basedOn w:val="DefaultParagraphFont"/>
    <w:link w:val="Subtitle"/>
    <w:rsid w:val="00A20A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BodyTextIndent">
    <w:name w:val="Body Text Indent"/>
    <w:basedOn w:val="Normal"/>
    <w:link w:val="BodyTextIndentChar"/>
    <w:rsid w:val="00A20ACF"/>
    <w:pPr>
      <w:ind w:firstLine="720"/>
      <w:jc w:val="both"/>
    </w:pPr>
    <w:rPr>
      <w:noProof w:val="0"/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rsid w:val="00A20ACF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BodyTextIndent2">
    <w:name w:val="Body Text Indent 2"/>
    <w:basedOn w:val="Normal"/>
    <w:link w:val="BodyTextIndent2Char"/>
    <w:rsid w:val="00A20ACF"/>
    <w:pPr>
      <w:ind w:firstLine="567"/>
    </w:pPr>
    <w:rPr>
      <w:rFonts w:ascii="Baltica RR" w:hAnsi="Baltica RR"/>
      <w:noProof w:val="0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BodyText2">
    <w:name w:val="Body Text 2"/>
    <w:basedOn w:val="Normal"/>
    <w:link w:val="BodyText2Char"/>
    <w:rsid w:val="00A20ACF"/>
    <w:pPr>
      <w:tabs>
        <w:tab w:val="left" w:pos="426"/>
      </w:tabs>
      <w:jc w:val="both"/>
    </w:pPr>
    <w:rPr>
      <w:rFonts w:ascii="Baltica RR" w:hAnsi="Baltica RR"/>
      <w:noProof w:val="0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BalloonText">
    <w:name w:val="Balloon Text"/>
    <w:basedOn w:val="Normal"/>
    <w:link w:val="BalloonTextChar"/>
    <w:semiHidden/>
    <w:rsid w:val="00A20ACF"/>
    <w:rPr>
      <w:rFonts w:ascii="Tahoma" w:hAnsi="Tahoma" w:cs="Tahoma"/>
      <w:noProof w:val="0"/>
      <w:sz w:val="16"/>
      <w:szCs w:val="16"/>
      <w:lang w:val="ru-RU" w:eastAsia="ru-RU"/>
    </w:rPr>
  </w:style>
  <w:style w:type="character" w:customStyle="1" w:styleId="BalloonTextChar">
    <w:name w:val="Balloon Text Char"/>
    <w:basedOn w:val="DefaultParagraphFont"/>
    <w:link w:val="BalloonText"/>
    <w:semiHidden/>
    <w:rsid w:val="00A20ACF"/>
    <w:rPr>
      <w:rFonts w:ascii="Tahoma" w:eastAsia="Times New Roman" w:hAnsi="Tahoma" w:cs="Tahoma"/>
      <w:sz w:val="16"/>
      <w:szCs w:val="16"/>
      <w:lang w:val="ru-RU" w:eastAsia="ru-RU"/>
    </w:rPr>
  </w:style>
  <w:style w:type="table" w:styleId="TableGrid">
    <w:name w:val="Table Grid"/>
    <w:basedOn w:val="TableNormal"/>
    <w:uiPriority w:val="39"/>
    <w:rsid w:val="00A20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20ACF"/>
    <w:pPr>
      <w:ind w:firstLine="567"/>
      <w:jc w:val="both"/>
    </w:pPr>
    <w:rPr>
      <w:noProof w:val="0"/>
      <w:lang w:val="ru-RU" w:eastAsia="ru-RU"/>
    </w:rPr>
  </w:style>
  <w:style w:type="paragraph" w:customStyle="1" w:styleId="cn">
    <w:name w:val="cn"/>
    <w:basedOn w:val="Normal"/>
    <w:rsid w:val="00A20ACF"/>
    <w:pPr>
      <w:jc w:val="center"/>
    </w:pPr>
    <w:rPr>
      <w:noProof w:val="0"/>
      <w:lang w:val="ru-RU" w:eastAsia="ru-RU"/>
    </w:rPr>
  </w:style>
  <w:style w:type="paragraph" w:customStyle="1" w:styleId="cb">
    <w:name w:val="cb"/>
    <w:basedOn w:val="Normal"/>
    <w:rsid w:val="00A20ACF"/>
    <w:pPr>
      <w:jc w:val="center"/>
    </w:pPr>
    <w:rPr>
      <w:b/>
      <w:bCs/>
      <w:noProof w:val="0"/>
      <w:lang w:val="ru-RU" w:eastAsia="ru-RU"/>
    </w:rPr>
  </w:style>
  <w:style w:type="paragraph" w:styleId="BodyTextIndent3">
    <w:name w:val="Body Text Indent 3"/>
    <w:basedOn w:val="Normal"/>
    <w:link w:val="BodyTextIndent3Char"/>
    <w:rsid w:val="00A20ACF"/>
    <w:pPr>
      <w:spacing w:after="120"/>
      <w:ind w:left="283"/>
    </w:pPr>
    <w:rPr>
      <w:noProof w:val="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A20ACF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Hyperlink">
    <w:name w:val="Hyperlink"/>
    <w:uiPriority w:val="99"/>
    <w:rsid w:val="00A20ACF"/>
    <w:rPr>
      <w:color w:val="0000FF"/>
      <w:u w:val="single"/>
    </w:rPr>
  </w:style>
  <w:style w:type="paragraph" w:customStyle="1" w:styleId="cp">
    <w:name w:val="cp"/>
    <w:basedOn w:val="Normal"/>
    <w:rsid w:val="00A20ACF"/>
    <w:pPr>
      <w:jc w:val="center"/>
    </w:pPr>
    <w:rPr>
      <w:b/>
      <w:bCs/>
      <w:noProof w:val="0"/>
      <w:lang w:eastAsia="ru-RU"/>
    </w:rPr>
  </w:style>
  <w:style w:type="paragraph" w:customStyle="1" w:styleId="rg">
    <w:name w:val="rg"/>
    <w:basedOn w:val="Normal"/>
    <w:rsid w:val="00A20ACF"/>
    <w:pPr>
      <w:jc w:val="right"/>
    </w:pPr>
    <w:rPr>
      <w:noProof w:val="0"/>
      <w:lang w:val="ru-RU" w:eastAsia="ru-RU"/>
    </w:rPr>
  </w:style>
  <w:style w:type="paragraph" w:customStyle="1" w:styleId="Listparagraf1">
    <w:name w:val="Listă paragraf1"/>
    <w:basedOn w:val="Normal"/>
    <w:qFormat/>
    <w:rsid w:val="00A20ACF"/>
    <w:pPr>
      <w:ind w:left="708"/>
    </w:pPr>
    <w:rPr>
      <w:noProof w:val="0"/>
      <w:lang w:eastAsia="ru-RU"/>
    </w:rPr>
  </w:style>
  <w:style w:type="paragraph" w:customStyle="1" w:styleId="Sub-ClauseText">
    <w:name w:val="Sub-Clause Text"/>
    <w:basedOn w:val="Normal"/>
    <w:rsid w:val="00A20ACF"/>
    <w:pPr>
      <w:spacing w:before="120" w:after="120"/>
      <w:jc w:val="both"/>
    </w:pPr>
    <w:rPr>
      <w:noProof w:val="0"/>
      <w:spacing w:val="-4"/>
      <w:szCs w:val="20"/>
      <w:lang w:val="en-US"/>
    </w:rPr>
  </w:style>
  <w:style w:type="paragraph" w:customStyle="1" w:styleId="i">
    <w:name w:val="(i)"/>
    <w:basedOn w:val="Normal"/>
    <w:rsid w:val="00A20ACF"/>
    <w:pPr>
      <w:suppressAutoHyphens/>
      <w:jc w:val="both"/>
    </w:pPr>
    <w:rPr>
      <w:rFonts w:ascii="Tms Rmn" w:hAnsi="Tms Rmn"/>
      <w:noProof w:val="0"/>
      <w:szCs w:val="20"/>
      <w:lang w:val="en-US"/>
    </w:rPr>
  </w:style>
  <w:style w:type="paragraph" w:customStyle="1" w:styleId="ListParagraph1">
    <w:name w:val="List Paragraph1"/>
    <w:basedOn w:val="Normal"/>
    <w:qFormat/>
    <w:rsid w:val="00A20ACF"/>
    <w:pPr>
      <w:spacing w:after="200" w:line="276" w:lineRule="auto"/>
      <w:ind w:left="720"/>
      <w:contextualSpacing/>
    </w:pPr>
    <w:rPr>
      <w:rFonts w:ascii="Calibri" w:eastAsia="PMingLiU" w:hAnsi="Calibri"/>
      <w:noProof w:val="0"/>
      <w:sz w:val="22"/>
      <w:szCs w:val="22"/>
      <w:lang w:val="en-US" w:eastAsia="zh-CN"/>
    </w:rPr>
  </w:style>
  <w:style w:type="paragraph" w:customStyle="1" w:styleId="BankNormal">
    <w:name w:val="BankNormal"/>
    <w:basedOn w:val="Normal"/>
    <w:rsid w:val="00A20ACF"/>
    <w:pPr>
      <w:spacing w:after="240"/>
    </w:pPr>
    <w:rPr>
      <w:noProof w:val="0"/>
      <w:szCs w:val="20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A20ACF"/>
    <w:pPr>
      <w:keepNext/>
      <w:keepLines/>
      <w:numPr>
        <w:numId w:val="0"/>
      </w:numPr>
      <w:tabs>
        <w:tab w:val="clear" w:pos="1134"/>
      </w:tabs>
      <w:spacing w:before="240" w:line="259" w:lineRule="auto"/>
      <w:jc w:val="left"/>
      <w:outlineLvl w:val="9"/>
    </w:pPr>
    <w:rPr>
      <w:rFonts w:ascii="Calibri Light" w:eastAsia="SimSun" w:hAnsi="Calibri Light"/>
      <w:b w:val="0"/>
      <w:color w:val="2E74B5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A20ACF"/>
    <w:pPr>
      <w:tabs>
        <w:tab w:val="left" w:pos="660"/>
        <w:tab w:val="right" w:leader="dot" w:pos="9628"/>
      </w:tabs>
      <w:spacing w:after="100" w:line="259" w:lineRule="auto"/>
      <w:ind w:left="220"/>
    </w:pPr>
    <w:rPr>
      <w:rFonts w:eastAsia="SimSun"/>
      <w:b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20ACF"/>
    <w:pPr>
      <w:tabs>
        <w:tab w:val="right" w:leader="dot" w:pos="9638"/>
      </w:tabs>
      <w:spacing w:after="100" w:line="259" w:lineRule="auto"/>
    </w:pPr>
    <w:rPr>
      <w:rFonts w:eastAsia="SimSun"/>
      <w:b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A20ACF"/>
    <w:pPr>
      <w:spacing w:after="100" w:line="259" w:lineRule="auto"/>
      <w:ind w:left="440"/>
    </w:pPr>
    <w:rPr>
      <w:rFonts w:ascii="Calibri" w:eastAsia="SimSun" w:hAnsi="Calibri"/>
      <w:noProof w:val="0"/>
      <w:sz w:val="22"/>
      <w:szCs w:val="22"/>
      <w:lang w:val="en-US"/>
    </w:rPr>
  </w:style>
  <w:style w:type="paragraph" w:styleId="FootnoteText">
    <w:name w:val="footnote text"/>
    <w:basedOn w:val="Normal"/>
    <w:link w:val="FootnoteTextChar"/>
    <w:rsid w:val="00A20ACF"/>
    <w:pPr>
      <w:jc w:val="both"/>
    </w:pPr>
    <w:rPr>
      <w:noProof w:val="0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20AC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A20ACF"/>
    <w:rPr>
      <w:vertAlign w:val="superscript"/>
    </w:rPr>
  </w:style>
  <w:style w:type="character" w:styleId="CommentReference">
    <w:name w:val="annotation reference"/>
    <w:uiPriority w:val="99"/>
    <w:rsid w:val="00A20A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20ACF"/>
    <w:rPr>
      <w:noProof w:val="0"/>
      <w:sz w:val="20"/>
      <w:szCs w:val="20"/>
      <w:lang w:val="ru-RU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A20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20AC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Default">
    <w:name w:val="Default"/>
    <w:rsid w:val="00A20ACF"/>
    <w:pPr>
      <w:autoSpaceDE w:val="0"/>
      <w:autoSpaceDN w:val="0"/>
      <w:adjustRightInd w:val="0"/>
      <w:spacing w:after="0" w:line="240" w:lineRule="auto"/>
    </w:pPr>
    <w:rPr>
      <w:rFonts w:ascii="eualbertina" w:eastAsia="PMingLiU" w:hAnsi="eualbertina" w:cs="eualbertina"/>
      <w:color w:val="000000"/>
      <w:sz w:val="24"/>
      <w:szCs w:val="24"/>
      <w:lang w:val="en-US" w:eastAsia="zh-CN"/>
    </w:rPr>
  </w:style>
  <w:style w:type="paragraph" w:customStyle="1" w:styleId="Standard">
    <w:name w:val="Standard"/>
    <w:rsid w:val="00A20ACF"/>
    <w:pPr>
      <w:suppressAutoHyphens/>
      <w:autoSpaceDN w:val="0"/>
      <w:spacing w:after="200" w:line="276" w:lineRule="auto"/>
    </w:pPr>
    <w:rPr>
      <w:rFonts w:ascii="Calibri" w:eastAsia="Calibri" w:hAnsi="Calibri" w:cs="Calibri"/>
      <w:kern w:val="3"/>
      <w:lang w:val="en-US"/>
    </w:rPr>
  </w:style>
  <w:style w:type="character" w:customStyle="1" w:styleId="apple-converted-space">
    <w:name w:val="apple-converted-space"/>
    <w:rsid w:val="00A20ACF"/>
  </w:style>
  <w:style w:type="paragraph" w:customStyle="1" w:styleId="Style3">
    <w:name w:val="Style3"/>
    <w:basedOn w:val="Heading3"/>
    <w:link w:val="Style3Char"/>
    <w:qFormat/>
    <w:rsid w:val="00A20ACF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lang w:val="en-US" w:eastAsia="ru-RU"/>
    </w:rPr>
  </w:style>
  <w:style w:type="character" w:customStyle="1" w:styleId="Style3Char">
    <w:name w:val="Style3 Char"/>
    <w:link w:val="Style3"/>
    <w:rsid w:val="00A20ACF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TOC4">
    <w:name w:val="toc 4"/>
    <w:basedOn w:val="Normal"/>
    <w:next w:val="Normal"/>
    <w:autoRedefine/>
    <w:uiPriority w:val="39"/>
    <w:unhideWhenUsed/>
    <w:rsid w:val="00A20ACF"/>
    <w:pPr>
      <w:spacing w:after="100" w:line="276" w:lineRule="auto"/>
      <w:ind w:left="660"/>
    </w:pPr>
    <w:rPr>
      <w:rFonts w:ascii="Calibri" w:hAnsi="Calibri"/>
      <w:noProof w:val="0"/>
      <w:sz w:val="22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A20ACF"/>
    <w:pPr>
      <w:spacing w:after="100" w:line="276" w:lineRule="auto"/>
      <w:ind w:left="880"/>
    </w:pPr>
    <w:rPr>
      <w:rFonts w:ascii="Calibri" w:hAnsi="Calibri"/>
      <w:noProof w:val="0"/>
      <w:sz w:val="22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A20ACF"/>
    <w:pPr>
      <w:spacing w:after="100" w:line="276" w:lineRule="auto"/>
      <w:ind w:left="1100"/>
    </w:pPr>
    <w:rPr>
      <w:rFonts w:ascii="Calibri" w:hAnsi="Calibri"/>
      <w:noProof w:val="0"/>
      <w:sz w:val="22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A20ACF"/>
    <w:pPr>
      <w:spacing w:after="100" w:line="276" w:lineRule="auto"/>
      <w:ind w:left="1320"/>
    </w:pPr>
    <w:rPr>
      <w:rFonts w:ascii="Calibri" w:hAnsi="Calibri"/>
      <w:noProof w:val="0"/>
      <w:sz w:val="22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A20ACF"/>
    <w:pPr>
      <w:spacing w:after="100" w:line="276" w:lineRule="auto"/>
      <w:ind w:left="1540"/>
    </w:pPr>
    <w:rPr>
      <w:rFonts w:ascii="Calibri" w:hAnsi="Calibri"/>
      <w:noProof w:val="0"/>
      <w:sz w:val="22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A20ACF"/>
    <w:pPr>
      <w:spacing w:after="100" w:line="276" w:lineRule="auto"/>
      <w:ind w:left="1760"/>
    </w:pPr>
    <w:rPr>
      <w:rFonts w:ascii="Calibri" w:hAnsi="Calibri"/>
      <w:noProof w:val="0"/>
      <w:sz w:val="22"/>
      <w:szCs w:val="22"/>
      <w:lang w:val="en-US"/>
    </w:rPr>
  </w:style>
  <w:style w:type="paragraph" w:customStyle="1" w:styleId="Style153">
    <w:name w:val="Style153"/>
    <w:basedOn w:val="Normal"/>
    <w:uiPriority w:val="99"/>
    <w:rsid w:val="00A20ACF"/>
    <w:pPr>
      <w:widowControl w:val="0"/>
      <w:autoSpaceDE w:val="0"/>
      <w:autoSpaceDN w:val="0"/>
      <w:adjustRightInd w:val="0"/>
      <w:spacing w:line="317" w:lineRule="exact"/>
      <w:jc w:val="both"/>
    </w:pPr>
    <w:rPr>
      <w:noProof w:val="0"/>
      <w:lang w:eastAsia="ro-RO"/>
    </w:rPr>
  </w:style>
  <w:style w:type="character" w:customStyle="1" w:styleId="FontStyle195">
    <w:name w:val="Font Style195"/>
    <w:uiPriority w:val="99"/>
    <w:rsid w:val="00A20AC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Normal"/>
    <w:uiPriority w:val="99"/>
    <w:rsid w:val="00A20ACF"/>
    <w:pPr>
      <w:widowControl w:val="0"/>
      <w:autoSpaceDE w:val="0"/>
      <w:autoSpaceDN w:val="0"/>
      <w:adjustRightInd w:val="0"/>
      <w:spacing w:line="314" w:lineRule="exact"/>
      <w:jc w:val="both"/>
    </w:pPr>
    <w:rPr>
      <w:noProof w:val="0"/>
      <w:lang w:eastAsia="ro-RO"/>
    </w:rPr>
  </w:style>
  <w:style w:type="character" w:customStyle="1" w:styleId="FontStyle197">
    <w:name w:val="Font Style197"/>
    <w:uiPriority w:val="99"/>
    <w:rsid w:val="00A20ACF"/>
    <w:rPr>
      <w:rFonts w:ascii="Times New Roman" w:hAnsi="Times New Roman" w:cs="Times New Roman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20ACF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20ACF"/>
    <w:rPr>
      <w:rFonts w:ascii="Consolas" w:eastAsia="Times New Roman" w:hAnsi="Consolas" w:cs="Times New Roman"/>
      <w:noProof/>
      <w:sz w:val="20"/>
      <w:szCs w:val="20"/>
      <w:lang w:val="ro-RO"/>
    </w:rPr>
  </w:style>
  <w:style w:type="character" w:customStyle="1" w:styleId="Style4Char">
    <w:name w:val="Style4 Char"/>
    <w:basedOn w:val="Style3Char"/>
    <w:locked/>
    <w:rsid w:val="00BF5BF3"/>
    <w:rPr>
      <w:rFonts w:ascii="Times New Roman" w:eastAsia="Calibri" w:hAnsi="Times New Roman" w:cs="Times New Roman"/>
      <w:b/>
      <w:sz w:val="24"/>
      <w:szCs w:val="24"/>
      <w:lang w:val="ru-RU" w:eastAsia="ru-RU" w:bidi="ar-SA"/>
    </w:rPr>
  </w:style>
  <w:style w:type="character" w:customStyle="1" w:styleId="shorttext">
    <w:name w:val="short_text"/>
    <w:rsid w:val="00233538"/>
  </w:style>
  <w:style w:type="paragraph" w:styleId="Caption">
    <w:name w:val="caption"/>
    <w:basedOn w:val="Normal"/>
    <w:qFormat/>
    <w:rsid w:val="00460653"/>
    <w:pPr>
      <w:spacing w:before="240" w:after="60"/>
      <w:jc w:val="center"/>
    </w:pPr>
    <w:rPr>
      <w:rFonts w:ascii="Arial" w:hAnsi="Arial"/>
      <w:b/>
      <w:noProof w:val="0"/>
      <w:kern w:val="28"/>
      <w:sz w:val="32"/>
      <w:szCs w:val="20"/>
      <w:lang w:val="ru-RU" w:eastAsia="ru-RU"/>
    </w:rPr>
  </w:style>
  <w:style w:type="character" w:customStyle="1" w:styleId="a">
    <w:name w:val="Основной текст + Курсив"/>
    <w:rsid w:val="0077101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o-RO" w:eastAsia="ro-RO"/>
    </w:rPr>
  </w:style>
  <w:style w:type="character" w:styleId="Strong">
    <w:name w:val="Strong"/>
    <w:basedOn w:val="DefaultParagraphFont"/>
    <w:uiPriority w:val="22"/>
    <w:qFormat/>
    <w:rsid w:val="00EC7F38"/>
    <w:rPr>
      <w:b/>
      <w:bCs/>
    </w:rPr>
  </w:style>
  <w:style w:type="paragraph" w:styleId="Revision">
    <w:name w:val="Revision"/>
    <w:hidden/>
    <w:uiPriority w:val="99"/>
    <w:semiHidden/>
    <w:rsid w:val="003D58B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table" w:customStyle="1" w:styleId="Grigliatabella1">
    <w:name w:val="Griglia tabella1"/>
    <w:basedOn w:val="TableNormal"/>
    <w:next w:val="TableGrid"/>
    <w:uiPriority w:val="39"/>
    <w:rsid w:val="0061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leNormal"/>
    <w:next w:val="TableGrid"/>
    <w:uiPriority w:val="39"/>
    <w:rsid w:val="00BE362C"/>
    <w:pPr>
      <w:spacing w:after="0" w:line="240" w:lineRule="auto"/>
    </w:pPr>
    <w:rPr>
      <w:rFonts w:eastAsia="SimSun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leNormal"/>
    <w:next w:val="TableGrid"/>
    <w:uiPriority w:val="39"/>
    <w:rsid w:val="009D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9D62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4">
    <w:name w:val="Griglia tabella4"/>
    <w:basedOn w:val="TableNormal"/>
    <w:next w:val="TableGrid"/>
    <w:uiPriority w:val="39"/>
    <w:rsid w:val="00130A4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basedOn w:val="DefaultParagraphFont"/>
    <w:uiPriority w:val="99"/>
    <w:semiHidden/>
    <w:rsid w:val="00130A49"/>
    <w:rPr>
      <w:color w:val="808080"/>
    </w:rPr>
  </w:style>
  <w:style w:type="character" w:customStyle="1" w:styleId="ln2paragraf1">
    <w:name w:val="ln2paragraf1"/>
    <w:rsid w:val="007D2982"/>
    <w:rPr>
      <w:b/>
      <w:bCs/>
    </w:rPr>
  </w:style>
  <w:style w:type="character" w:customStyle="1" w:styleId="ln2tparagraf">
    <w:name w:val="ln2tparagraf"/>
    <w:rsid w:val="007D2982"/>
  </w:style>
  <w:style w:type="character" w:customStyle="1" w:styleId="ln2tpunct">
    <w:name w:val="ln2tpunct"/>
    <w:rsid w:val="007D2982"/>
  </w:style>
  <w:style w:type="paragraph" w:customStyle="1" w:styleId="nt">
    <w:name w:val="nt"/>
    <w:basedOn w:val="Normal"/>
    <w:rsid w:val="00F366C7"/>
    <w:pPr>
      <w:ind w:left="567" w:right="567" w:hanging="567"/>
      <w:jc w:val="both"/>
    </w:pPr>
    <w:rPr>
      <w:rFonts w:eastAsiaTheme="minorEastAsia"/>
      <w:i/>
      <w:iCs/>
      <w:noProof w:val="0"/>
      <w:color w:val="663300"/>
      <w:sz w:val="20"/>
      <w:szCs w:val="20"/>
      <w:lang w:val="ru-RU" w:eastAsia="ru-RU"/>
    </w:rPr>
  </w:style>
  <w:style w:type="character" w:customStyle="1" w:styleId="tax1">
    <w:name w:val="tax1"/>
    <w:rsid w:val="00AC7DAC"/>
    <w:rPr>
      <w:b/>
      <w:bCs/>
      <w:sz w:val="26"/>
      <w:szCs w:val="26"/>
    </w:rPr>
  </w:style>
  <w:style w:type="paragraph" w:customStyle="1" w:styleId="DefaultText">
    <w:name w:val="Default Text"/>
    <w:basedOn w:val="Normal"/>
    <w:link w:val="DefaultTextChar"/>
    <w:uiPriority w:val="99"/>
    <w:rsid w:val="006A6FDA"/>
    <w:rPr>
      <w:szCs w:val="20"/>
      <w:lang w:val="en-US"/>
    </w:rPr>
  </w:style>
  <w:style w:type="character" w:customStyle="1" w:styleId="DefaultTextChar">
    <w:name w:val="Default Text Char"/>
    <w:link w:val="DefaultText"/>
    <w:uiPriority w:val="99"/>
    <w:locked/>
    <w:rsid w:val="006A6FD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2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716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F238C-31A8-4C37-B410-2B2F0365A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2575</Characters>
  <Application>Microsoft Office Word</Application>
  <DocSecurity>0</DocSecurity>
  <Lines>171</Lines>
  <Paragraphs>73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student001 student001</dc:creator>
  <cp:lastModifiedBy>Ion Corobceanu</cp:lastModifiedBy>
  <cp:revision>3</cp:revision>
  <cp:lastPrinted>2021-06-01T11:52:00Z</cp:lastPrinted>
  <dcterms:created xsi:type="dcterms:W3CDTF">2026-02-04T11:14:00Z</dcterms:created>
  <dcterms:modified xsi:type="dcterms:W3CDTF">2026-02-04T11:15:00Z</dcterms:modified>
</cp:coreProperties>
</file>