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9748"/>
      </w:tblGrid>
      <w:tr w:rsidR="00A20ACF" w:rsidRPr="00EC30C2" w14:paraId="4EE84C8A" w14:textId="77777777" w:rsidTr="00283820">
        <w:trPr>
          <w:trHeight w:val="697"/>
        </w:trPr>
        <w:tc>
          <w:tcPr>
            <w:tcW w:w="9748" w:type="dxa"/>
            <w:vAlign w:val="center"/>
          </w:tcPr>
          <w:p w14:paraId="315366EA" w14:textId="30B97EC2" w:rsidR="000C5DFB" w:rsidRPr="00FF430B" w:rsidRDefault="000C5DFB" w:rsidP="000C5DFB">
            <w:pPr>
              <w:jc w:val="right"/>
              <w:rPr>
                <w:noProof w:val="0"/>
                <w:lang w:val="ro-MD"/>
              </w:rPr>
            </w:pPr>
            <w:r w:rsidRPr="00FF430B">
              <w:rPr>
                <w:noProof w:val="0"/>
                <w:lang w:val="ro-MD"/>
              </w:rPr>
              <w:t>Anexa nr.</w:t>
            </w:r>
            <w:r w:rsidR="00FF5CB2">
              <w:rPr>
                <w:noProof w:val="0"/>
                <w:lang w:val="ro-MD"/>
              </w:rPr>
              <w:t xml:space="preserve"> </w:t>
            </w:r>
            <w:r w:rsidRPr="00FF430B">
              <w:rPr>
                <w:noProof w:val="0"/>
                <w:lang w:val="ro-MD"/>
              </w:rPr>
              <w:t>2</w:t>
            </w:r>
            <w:r w:rsidR="00D8130E" w:rsidRPr="00FF430B">
              <w:rPr>
                <w:noProof w:val="0"/>
                <w:lang w:val="ro-MD"/>
              </w:rPr>
              <w:t>8</w:t>
            </w:r>
          </w:p>
          <w:p w14:paraId="6680916D" w14:textId="77777777" w:rsidR="001864B5" w:rsidRDefault="001864B5" w:rsidP="001864B5">
            <w:pPr>
              <w:jc w:val="right"/>
              <w:rPr>
                <w:noProof w:val="0"/>
                <w:lang w:val="ro-MD"/>
              </w:rPr>
            </w:pPr>
            <w:r>
              <w:rPr>
                <w:noProof w:val="0"/>
                <w:lang w:val="ro-MD"/>
              </w:rPr>
              <w:t>la Documentația standard nr.69</w:t>
            </w:r>
          </w:p>
          <w:p w14:paraId="6D57EC2B" w14:textId="77777777" w:rsidR="001864B5" w:rsidRDefault="001864B5" w:rsidP="001864B5">
            <w:pPr>
              <w:jc w:val="right"/>
              <w:rPr>
                <w:noProof w:val="0"/>
                <w:lang w:val="ro-MD"/>
              </w:rPr>
            </w:pPr>
            <w:r>
              <w:rPr>
                <w:noProof w:val="0"/>
                <w:lang w:val="ro-MD"/>
              </w:rPr>
              <w:t>din 7 mai 2021</w:t>
            </w:r>
          </w:p>
          <w:p w14:paraId="5B6E35B4" w14:textId="77777777" w:rsidR="003A40C2" w:rsidRPr="00FF430B" w:rsidRDefault="003A40C2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color w:val="000000"/>
                <w:w w:val="90"/>
                <w:lang w:val="ro-MD"/>
              </w:rPr>
            </w:pPr>
            <w:bookmarkStart w:id="0" w:name="_GoBack"/>
            <w:bookmarkEnd w:id="0"/>
          </w:p>
          <w:p w14:paraId="2E0F3101" w14:textId="77777777" w:rsidR="00FD0E2B" w:rsidRPr="00FF430B" w:rsidRDefault="00FD0E2B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color w:val="000000"/>
                <w:w w:val="90"/>
                <w:lang w:val="ro-MD"/>
              </w:rPr>
            </w:pPr>
          </w:p>
          <w:p w14:paraId="17D7BB72" w14:textId="77777777" w:rsidR="00F94BAD" w:rsidRPr="00FF430B" w:rsidRDefault="00F94BAD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bCs/>
                <w:lang w:val="ro-MD"/>
              </w:rPr>
            </w:pPr>
          </w:p>
          <w:p w14:paraId="4A3ED436" w14:textId="77777777" w:rsidR="007D2982" w:rsidRPr="00FF430B" w:rsidRDefault="007D2982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 xml:space="preserve">ACORD-CADRU </w:t>
            </w:r>
          </w:p>
          <w:p w14:paraId="6760069D" w14:textId="77777777" w:rsidR="007D2982" w:rsidRPr="00FF430B" w:rsidRDefault="007D2982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lang w:val="ro-MD"/>
              </w:rPr>
            </w:pPr>
            <w:r w:rsidRPr="00FF430B">
              <w:rPr>
                <w:lang w:val="ro-MD"/>
              </w:rPr>
              <w:t>nr. ________ data ___________</w:t>
            </w:r>
          </w:p>
          <w:p w14:paraId="69EA9D8F" w14:textId="77777777" w:rsidR="007D2982" w:rsidRPr="00FF430B" w:rsidRDefault="007D2982" w:rsidP="007D2982">
            <w:pPr>
              <w:autoSpaceDE w:val="0"/>
              <w:autoSpaceDN w:val="0"/>
              <w:adjustRightInd w:val="0"/>
              <w:ind w:right="23"/>
              <w:jc w:val="center"/>
              <w:rPr>
                <w:lang w:val="ro-MD"/>
              </w:rPr>
            </w:pPr>
          </w:p>
          <w:p w14:paraId="68AB5FB2" w14:textId="77777777" w:rsidR="007D2982" w:rsidRPr="00FF430B" w:rsidRDefault="007D2982" w:rsidP="007D2982">
            <w:pPr>
              <w:autoSpaceDE w:val="0"/>
              <w:autoSpaceDN w:val="0"/>
              <w:adjustRightInd w:val="0"/>
              <w:ind w:left="720" w:right="-540"/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1. Părţile acordului-cadru</w:t>
            </w:r>
          </w:p>
          <w:p w14:paraId="11832D52" w14:textId="77777777" w:rsidR="007D2982" w:rsidRPr="00FF430B" w:rsidRDefault="007D2982" w:rsidP="007D2982">
            <w:pPr>
              <w:autoSpaceDE w:val="0"/>
              <w:autoSpaceDN w:val="0"/>
              <w:adjustRightInd w:val="0"/>
              <w:ind w:left="1140" w:right="-540"/>
              <w:jc w:val="both"/>
              <w:rPr>
                <w:b/>
                <w:bCs/>
                <w:lang w:val="ro-MD"/>
              </w:rPr>
            </w:pPr>
          </w:p>
          <w:p w14:paraId="706E6DB7" w14:textId="5740B5E9" w:rsidR="00357B7D" w:rsidRPr="00FF430B" w:rsidRDefault="007D2982" w:rsidP="00357B7D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ab/>
            </w:r>
            <w:r w:rsidR="00357B7D" w:rsidRPr="00FF430B">
              <w:rPr>
                <w:lang w:val="ro-MD"/>
              </w:rPr>
              <w:t>În temeiul Legii nr.</w:t>
            </w:r>
            <w:r w:rsidR="00FF5CB2">
              <w:rPr>
                <w:lang w:val="ro-MD"/>
              </w:rPr>
              <w:t xml:space="preserve"> </w:t>
            </w:r>
            <w:r w:rsidR="00357B7D" w:rsidRPr="00FF430B">
              <w:rPr>
                <w:lang w:val="ro-MD"/>
              </w:rPr>
              <w:t>131/2015 privind achizițiile publice, cu modificările ulterioare, s-a încheiat prezentul acord-cadru,</w:t>
            </w:r>
          </w:p>
          <w:p w14:paraId="5773F7E5" w14:textId="77777777" w:rsidR="005B3BAD" w:rsidRPr="00FF430B" w:rsidRDefault="005B3BAD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16F9F41F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    între</w:t>
            </w:r>
          </w:p>
          <w:p w14:paraId="0E16FA45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228BD49A" w14:textId="65F98DAB" w:rsidR="007D2982" w:rsidRPr="00FF430B" w:rsidRDefault="007D2982" w:rsidP="00411C62">
            <w:pPr>
              <w:jc w:val="both"/>
              <w:rPr>
                <w:lang w:val="ro-MD"/>
              </w:rPr>
            </w:pPr>
            <w:r w:rsidRPr="00FF430B">
              <w:rPr>
                <w:rStyle w:val="ln2tparagraf"/>
                <w:i/>
                <w:lang w:val="ro-MD"/>
              </w:rPr>
              <w:t>(Denumirea autorităţii contractante)…………………………</w:t>
            </w:r>
            <w:r w:rsidR="00E81A3E" w:rsidRPr="00FF430B">
              <w:rPr>
                <w:rStyle w:val="ln2tparagraf"/>
                <w:lang w:val="ro-MD"/>
              </w:rPr>
              <w:t>,</w:t>
            </w:r>
            <w:r w:rsidR="003B210E">
              <w:rPr>
                <w:rStyle w:val="ln2tparagraf"/>
                <w:lang w:val="ro-MD"/>
              </w:rPr>
              <w:t xml:space="preserve"> </w:t>
            </w:r>
            <w:r w:rsidR="00E81A3E" w:rsidRPr="00FF430B">
              <w:rPr>
                <w:rStyle w:val="ln2tparagraf"/>
                <w:lang w:val="ro-MD"/>
              </w:rPr>
              <w:t>adres</w:t>
            </w:r>
            <w:r w:rsidR="0077604C" w:rsidRPr="00FF430B">
              <w:rPr>
                <w:rStyle w:val="ln2tparagraf"/>
                <w:lang w:val="ro-MD"/>
              </w:rPr>
              <w:t>a</w:t>
            </w:r>
            <w:r w:rsidR="004A5F0C" w:rsidRPr="00FF430B">
              <w:rPr>
                <w:rStyle w:val="ln2tparagraf"/>
                <w:lang w:val="ro-MD"/>
              </w:rPr>
              <w:t xml:space="preserve"> </w:t>
            </w:r>
            <w:r w:rsidRPr="00FF430B">
              <w:rPr>
                <w:rStyle w:val="ln2tparagraf"/>
                <w:lang w:val="ro-MD"/>
              </w:rPr>
              <w:t>completă:………………</w:t>
            </w:r>
            <w:r w:rsidR="00E81A3E" w:rsidRPr="00FF430B">
              <w:rPr>
                <w:rStyle w:val="ln2tparagraf"/>
                <w:lang w:val="ro-MD"/>
              </w:rPr>
              <w:t>…</w:t>
            </w:r>
            <w:r w:rsidRPr="00FF430B">
              <w:rPr>
                <w:rStyle w:val="ln2tparagraf"/>
                <w:lang w:val="ro-MD"/>
              </w:rPr>
              <w:t xml:space="preserve">….., telefon: …………………./fax: ………………….., </w:t>
            </w:r>
            <w:r w:rsidRPr="00FF430B">
              <w:rPr>
                <w:lang w:val="ro-MD"/>
              </w:rPr>
              <w:t xml:space="preserve">cod fiscal …………… cont Trezorerie: …………, reprezentată prin domnul …………………………………….., </w:t>
            </w:r>
            <w:r w:rsidRPr="00FF430B">
              <w:rPr>
                <w:rStyle w:val="ln2tparagraf"/>
                <w:lang w:val="ro-MD"/>
              </w:rPr>
              <w:t xml:space="preserve">în calitate de </w:t>
            </w:r>
            <w:r w:rsidRPr="00FF430B">
              <w:rPr>
                <w:rStyle w:val="ln2tparagraf"/>
                <w:b/>
                <w:lang w:val="ro-MD"/>
              </w:rPr>
              <w:t>promitent-achizitor</w:t>
            </w:r>
            <w:r w:rsidRPr="00FF430B">
              <w:rPr>
                <w:rStyle w:val="ln2tparagraf"/>
                <w:lang w:val="ro-MD"/>
              </w:rPr>
              <w:t xml:space="preserve">, pe de o parte, </w:t>
            </w:r>
            <w:r w:rsidRPr="00FF430B">
              <w:rPr>
                <w:rStyle w:val="ln2paragraf1"/>
                <w:lang w:val="ro-MD"/>
              </w:rPr>
              <w:t>  </w:t>
            </w:r>
            <w:r w:rsidRPr="00FF430B">
              <w:rPr>
                <w:lang w:val="ro-MD"/>
              </w:rPr>
              <w:t xml:space="preserve">şi    .......................................... (denumirea operatorului economic), adresa .........................., telefon/fax ................................, cod fiscal ..................., cont (banca) ......................................................, reprezentată prin .................................. (denumirea conducătorului), funcţia ................., în calitate de </w:t>
            </w:r>
            <w:r w:rsidRPr="00FF430B">
              <w:rPr>
                <w:b/>
                <w:bCs/>
                <w:lang w:val="ro-MD"/>
              </w:rPr>
              <w:t>promitent-</w:t>
            </w:r>
            <w:r w:rsidR="004A4AF2" w:rsidRPr="00FF430B">
              <w:rPr>
                <w:b/>
                <w:bCs/>
                <w:lang w:val="ro-MD"/>
              </w:rPr>
              <w:t>executor/</w:t>
            </w:r>
            <w:r w:rsidRPr="00FF430B">
              <w:rPr>
                <w:b/>
                <w:bCs/>
                <w:lang w:val="ro-MD"/>
              </w:rPr>
              <w:t>prestator</w:t>
            </w:r>
            <w:r w:rsidRPr="00FF430B">
              <w:rPr>
                <w:lang w:val="ro-MD"/>
              </w:rPr>
              <w:t>, pe de alta parte.</w:t>
            </w:r>
          </w:p>
          <w:p w14:paraId="6967DFE0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51047C99" w14:textId="77777777" w:rsidR="007D2982" w:rsidRPr="00FF430B" w:rsidRDefault="007D2982" w:rsidP="002217B0">
            <w:pPr>
              <w:autoSpaceDE w:val="0"/>
              <w:autoSpaceDN w:val="0"/>
              <w:adjustRightInd w:val="0"/>
              <w:ind w:left="710"/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2. Scopul acordului-cadru</w:t>
            </w:r>
          </w:p>
          <w:p w14:paraId="342CECD3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</w:p>
          <w:p w14:paraId="3A861C11" w14:textId="77777777" w:rsidR="005B3BAD" w:rsidRPr="00FF430B" w:rsidRDefault="007D2982" w:rsidP="005B3BAD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2.1 </w:t>
            </w:r>
            <w:r w:rsidR="004A5F0C" w:rsidRPr="00FF430B">
              <w:rPr>
                <w:lang w:val="ro-MD"/>
              </w:rPr>
              <w:t>Scopul acordului-</w:t>
            </w:r>
            <w:r w:rsidR="005B3BAD" w:rsidRPr="00FF430B">
              <w:rPr>
                <w:lang w:val="ro-MD"/>
              </w:rPr>
              <w:t>cadru îl reprezintă stabilirea elementelor/condiţiilor esenţiale care vor guverna contractele subsecvente ce urmează a fi atribuite pe durata derulării prezentului acord, precum și stabilirea condițiilor contractuale care vor completa în mod corespunzător contractele subsecvente.</w:t>
            </w:r>
          </w:p>
          <w:p w14:paraId="45EF819B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104BF173" w14:textId="77777777" w:rsidR="005B3BAD" w:rsidRPr="00FF430B" w:rsidRDefault="007D2982" w:rsidP="005B3BAD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2.2 </w:t>
            </w:r>
            <w:r w:rsidR="005B3BAD" w:rsidRPr="00FF430B">
              <w:rPr>
                <w:lang w:val="ro-MD"/>
              </w:rPr>
              <w:t>Contractele ce urmează a fi atribuite au ca obiect lucrări sau servicii de proiectare prestate de către agenți autorizați în vederea achiziționării, în funcție de necesitățile concrete ale autorității contractante,</w:t>
            </w:r>
            <w:r w:rsidR="00E81A3E" w:rsidRPr="00FF430B">
              <w:rPr>
                <w:lang w:val="ro-MD"/>
              </w:rPr>
              <w:t xml:space="preserve"> cuprinse în Caietul de Sarcini și</w:t>
            </w:r>
            <w:r w:rsidR="005B3BAD" w:rsidRPr="00FF430B">
              <w:rPr>
                <w:lang w:val="ro-MD"/>
              </w:rPr>
              <w:t xml:space="preserve"> celelalte părți ale Documentației de atribuire sau în Invitațiile de participare la reofertare.</w:t>
            </w:r>
          </w:p>
          <w:p w14:paraId="4C7A8FF5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14F19946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 xml:space="preserve">           3. Durata acordului-cadru</w:t>
            </w:r>
          </w:p>
          <w:p w14:paraId="1391E228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</w:p>
          <w:p w14:paraId="5E9DD632" w14:textId="77777777" w:rsidR="007D2982" w:rsidRPr="00FF430B" w:rsidRDefault="00E81A3E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3.1</w:t>
            </w:r>
            <w:r w:rsidR="007D2982" w:rsidRPr="00FF430B">
              <w:rPr>
                <w:lang w:val="ro-MD"/>
              </w:rPr>
              <w:t xml:space="preserve"> Durata prezentului acord-cadru este de ....... ani şi ……………. de luni, încep</w:t>
            </w:r>
            <w:r w:rsidR="001278C6" w:rsidRPr="00FF430B">
              <w:rPr>
                <w:lang w:val="ro-MD"/>
              </w:rPr>
              <w:t>â</w:t>
            </w:r>
            <w:r w:rsidR="007D2982" w:rsidRPr="00FF430B">
              <w:rPr>
                <w:lang w:val="ro-MD"/>
              </w:rPr>
              <w:t>nd de la data semnării.</w:t>
            </w:r>
          </w:p>
          <w:p w14:paraId="682F28CF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743D7592" w14:textId="0CD8C09C" w:rsidR="007D2982" w:rsidRPr="00FF430B" w:rsidRDefault="006A7C1C" w:rsidP="006A7C1C">
            <w:pPr>
              <w:tabs>
                <w:tab w:val="left" w:pos="719"/>
              </w:tabs>
              <w:autoSpaceDE w:val="0"/>
              <w:autoSpaceDN w:val="0"/>
              <w:adjustRightInd w:val="0"/>
              <w:ind w:left="568"/>
              <w:jc w:val="both"/>
              <w:rPr>
                <w:b/>
                <w:bCs/>
                <w:lang w:val="ro-MD"/>
              </w:rPr>
            </w:pPr>
            <w:r>
              <w:rPr>
                <w:b/>
                <w:bCs/>
                <w:lang w:val="ro-MD"/>
              </w:rPr>
              <w:t xml:space="preserve">  </w:t>
            </w:r>
            <w:r w:rsidR="007D2982" w:rsidRPr="00FF430B">
              <w:rPr>
                <w:b/>
                <w:bCs/>
                <w:lang w:val="ro-MD"/>
              </w:rPr>
              <w:t xml:space="preserve">4. </w:t>
            </w:r>
            <w:r w:rsidR="004A4AF2" w:rsidRPr="00FF430B">
              <w:rPr>
                <w:b/>
                <w:bCs/>
                <w:lang w:val="ro-MD"/>
              </w:rPr>
              <w:t xml:space="preserve"> Obligaţiile promitentului</w:t>
            </w:r>
            <w:r w:rsidR="004A5F0C" w:rsidRPr="00FF430B">
              <w:rPr>
                <w:b/>
                <w:bCs/>
                <w:lang w:val="ro-MD"/>
              </w:rPr>
              <w:t>-</w:t>
            </w:r>
            <w:r w:rsidR="004A4AF2" w:rsidRPr="00FF430B">
              <w:rPr>
                <w:b/>
                <w:bCs/>
                <w:lang w:val="ro-MD"/>
              </w:rPr>
              <w:t>executor/prestator</w:t>
            </w:r>
          </w:p>
          <w:p w14:paraId="74D46336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lang w:val="ro-MD"/>
              </w:rPr>
            </w:pPr>
          </w:p>
          <w:p w14:paraId="12EF1484" w14:textId="77777777" w:rsidR="004A4AF2" w:rsidRPr="00FF430B" w:rsidRDefault="004A4AF2" w:rsidP="004A4AF2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4.1 Promitenții executori/prestatori se obligă să răspund</w:t>
            </w:r>
            <w:r w:rsidR="00E81A3E" w:rsidRPr="00FF430B">
              <w:rPr>
                <w:lang w:val="ro-MD"/>
              </w:rPr>
              <w:t>ă invitațiilor la reofertare și</w:t>
            </w:r>
            <w:r w:rsidR="00AB7AE2" w:rsidRPr="00FF430B">
              <w:rPr>
                <w:lang w:val="ro-MD"/>
              </w:rPr>
              <w:t>,</w:t>
            </w:r>
            <w:r w:rsidRPr="00FF430B">
              <w:rPr>
                <w:lang w:val="ro-MD"/>
              </w:rPr>
              <w:t xml:space="preserve"> în caz că au fost selectați, să efectueze lucrările și/sau să presteze serviciile astfel cum au fost prevăzute în documentația de atribuire și în acordul</w:t>
            </w:r>
            <w:r w:rsidR="004A5F0C" w:rsidRPr="00FF430B">
              <w:rPr>
                <w:lang w:val="ro-MD"/>
              </w:rPr>
              <w:t>-</w:t>
            </w:r>
            <w:r w:rsidRPr="00FF430B">
              <w:rPr>
                <w:lang w:val="ro-MD"/>
              </w:rPr>
              <w:t>cadru, ori de câte ori autoritatea contractantă solicită acest lucru.</w:t>
            </w:r>
          </w:p>
          <w:p w14:paraId="78F2D634" w14:textId="77777777" w:rsidR="004A4AF2" w:rsidRPr="00FF430B" w:rsidRDefault="004A4AF2" w:rsidP="004A4AF2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4.2 Promitenții executori/prestatori se obligă să nu transfere, nici total și nici parţial, obligaţiile asumate prin prezentul acord-cadru.</w:t>
            </w:r>
          </w:p>
          <w:p w14:paraId="17108952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val="ro-MD"/>
              </w:rPr>
            </w:pPr>
          </w:p>
          <w:p w14:paraId="7070CF26" w14:textId="77DDD03D" w:rsidR="007D2982" w:rsidRPr="00FF430B" w:rsidRDefault="006A7C1C" w:rsidP="006A7C1C">
            <w:pPr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  <w:r>
              <w:rPr>
                <w:b/>
                <w:bCs/>
                <w:lang w:val="ro-MD"/>
              </w:rPr>
              <w:t xml:space="preserve">           </w:t>
            </w:r>
            <w:r w:rsidR="007D2982" w:rsidRPr="00FF430B">
              <w:rPr>
                <w:b/>
                <w:bCs/>
                <w:lang w:val="ro-MD"/>
              </w:rPr>
              <w:t xml:space="preserve">5. </w:t>
            </w:r>
            <w:r>
              <w:rPr>
                <w:b/>
                <w:bCs/>
                <w:lang w:val="ro-MD"/>
              </w:rPr>
              <w:t xml:space="preserve"> </w:t>
            </w:r>
            <w:r w:rsidR="00634DB7" w:rsidRPr="00FF430B">
              <w:rPr>
                <w:b/>
                <w:bCs/>
                <w:lang w:val="ro-MD"/>
              </w:rPr>
              <w:t>Obligaţiile promitentului-achizitor</w:t>
            </w:r>
          </w:p>
          <w:p w14:paraId="32C7E622" w14:textId="77777777" w:rsidR="00634DB7" w:rsidRPr="00FF430B" w:rsidRDefault="00634DB7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</w:p>
          <w:p w14:paraId="39D46D9C" w14:textId="77777777" w:rsidR="00634DB7" w:rsidRPr="00FF430B" w:rsidRDefault="00634DB7" w:rsidP="00634DB7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5.1</w:t>
            </w:r>
            <w:r w:rsidR="004A5F0C" w:rsidRPr="00FF430B">
              <w:rPr>
                <w:lang w:val="ro-MD"/>
              </w:rPr>
              <w:t xml:space="preserve"> Promitentul-</w:t>
            </w:r>
            <w:r w:rsidRPr="00FF430B">
              <w:rPr>
                <w:lang w:val="ro-MD"/>
              </w:rPr>
              <w:t xml:space="preserve">achizitor se obligă ca, în conformitate cu prevederile documentației de atribuire și a prezentului acord-cadru, să achiziționeze lucrări și/sau servicii de proiectare, prin reluarea </w:t>
            </w:r>
            <w:r w:rsidRPr="00FF430B">
              <w:rPr>
                <w:lang w:val="ro-MD"/>
              </w:rPr>
              <w:lastRenderedPageBreak/>
              <w:t>competiției între semnatarii prezentului acord-cadru</w:t>
            </w:r>
            <w:r w:rsidR="00C44B96" w:rsidRPr="00FF430B">
              <w:rPr>
                <w:lang w:val="ro-MD"/>
              </w:rPr>
              <w:t xml:space="preserve"> și/sau fără reluarea competiție</w:t>
            </w:r>
            <w:r w:rsidR="00AB7AE2" w:rsidRPr="00FF430B">
              <w:rPr>
                <w:lang w:val="ro-MD"/>
              </w:rPr>
              <w:t>i</w:t>
            </w:r>
            <w:r w:rsidR="00C44B96" w:rsidRPr="00FF430B">
              <w:rPr>
                <w:lang w:val="ro-MD"/>
              </w:rPr>
              <w:t>, în cazul în care cuprinsul acestuia stabilește toate termenele și condițiile care reglementează execuția lucrărilor și prestarea serviciilor</w:t>
            </w:r>
            <w:r w:rsidR="00D25C36" w:rsidRPr="00FF430B">
              <w:rPr>
                <w:lang w:val="ro-MD"/>
              </w:rPr>
              <w:t xml:space="preserve"> de proiectare</w:t>
            </w:r>
            <w:r w:rsidR="00C44B96" w:rsidRPr="00FF430B">
              <w:rPr>
                <w:lang w:val="ro-MD"/>
              </w:rPr>
              <w:t xml:space="preserve"> care constituie obiectul achiziției prevăzute în acordul-cadru, precum și condițiile obiective în funcție de care se stabilește caredintre operatorii economici parte la acordul-cadru va executa lucrările sau va presta serviciile</w:t>
            </w:r>
            <w:r w:rsidR="00D25C36" w:rsidRPr="00FF430B">
              <w:rPr>
                <w:lang w:val="ro-MD"/>
              </w:rPr>
              <w:t xml:space="preserve"> de proiectare</w:t>
            </w:r>
            <w:r w:rsidRPr="00FF430B">
              <w:rPr>
                <w:lang w:val="ro-MD"/>
              </w:rPr>
              <w:t>, respectiv, prin atribuirea către aceștia de contracte subsecvente, în urma reluării competiției potrivit prevederilor documentației de atribuire.</w:t>
            </w:r>
          </w:p>
          <w:p w14:paraId="257DC98C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MD"/>
              </w:rPr>
            </w:pPr>
          </w:p>
          <w:p w14:paraId="65A9CB76" w14:textId="7F692B7B" w:rsidR="007D2982" w:rsidRPr="00FF430B" w:rsidRDefault="006A7C1C" w:rsidP="006A7C1C">
            <w:pPr>
              <w:tabs>
                <w:tab w:val="left" w:pos="600"/>
              </w:tabs>
              <w:ind w:left="300"/>
              <w:jc w:val="both"/>
              <w:rPr>
                <w:b/>
                <w:bCs/>
                <w:lang w:val="ro-MD"/>
              </w:rPr>
            </w:pPr>
            <w:r>
              <w:rPr>
                <w:b/>
                <w:bCs/>
                <w:lang w:val="ro-MD"/>
              </w:rPr>
              <w:t xml:space="preserve">      </w:t>
            </w:r>
            <w:r w:rsidR="0063773E" w:rsidRPr="00FF430B">
              <w:rPr>
                <w:b/>
                <w:bCs/>
                <w:lang w:val="ro-MD"/>
              </w:rPr>
              <w:t xml:space="preserve">6. </w:t>
            </w:r>
            <w:r w:rsidR="007D2982" w:rsidRPr="00FF430B">
              <w:rPr>
                <w:b/>
                <w:bCs/>
                <w:lang w:val="ro-MD"/>
              </w:rPr>
              <w:t>Rez</w:t>
            </w:r>
            <w:r w:rsidR="0063773E" w:rsidRPr="00FF430B">
              <w:rPr>
                <w:b/>
                <w:bCs/>
                <w:lang w:val="ro-MD"/>
              </w:rPr>
              <w:t>oluțiune</w:t>
            </w:r>
            <w:r w:rsidR="007D2982" w:rsidRPr="00FF430B">
              <w:rPr>
                <w:b/>
                <w:bCs/>
                <w:lang w:val="ro-MD"/>
              </w:rPr>
              <w:t xml:space="preserve"> unilaterală</w:t>
            </w:r>
          </w:p>
          <w:p w14:paraId="3DEF5246" w14:textId="77777777" w:rsidR="007D2982" w:rsidRPr="00FF430B" w:rsidRDefault="007D2982" w:rsidP="007D2982">
            <w:pPr>
              <w:ind w:left="660"/>
              <w:jc w:val="both"/>
              <w:rPr>
                <w:b/>
                <w:bCs/>
                <w:lang w:val="ro-MD"/>
              </w:rPr>
            </w:pPr>
          </w:p>
          <w:p w14:paraId="21340A31" w14:textId="77777777" w:rsidR="0063773E" w:rsidRPr="00FF430B" w:rsidRDefault="0063773E" w:rsidP="0063773E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6.1. Partea promitentă este în drept să </w:t>
            </w:r>
            <w:r w:rsidR="0077604C" w:rsidRPr="00FF430B">
              <w:rPr>
                <w:lang w:val="ro-MD"/>
              </w:rPr>
              <w:t>rez</w:t>
            </w:r>
            <w:r w:rsidR="00AB7AE2" w:rsidRPr="00FF430B">
              <w:rPr>
                <w:lang w:val="ro-MD"/>
              </w:rPr>
              <w:t xml:space="preserve">oluționeze </w:t>
            </w:r>
            <w:r w:rsidR="006C3DC3" w:rsidRPr="00FF430B">
              <w:rPr>
                <w:lang w:val="ro-MD"/>
              </w:rPr>
              <w:t>unilateral acordul</w:t>
            </w:r>
            <w:r w:rsidRPr="00FF430B">
              <w:rPr>
                <w:lang w:val="ro-MD"/>
              </w:rPr>
              <w:t>–cadru ca urmare a neîndeplinirii sau îndeplinirii în mod necorespunzător a obligaţiilor asumate prin prezentul acord</w:t>
            </w:r>
            <w:r w:rsidR="004A5F0C" w:rsidRPr="00FF430B">
              <w:rPr>
                <w:lang w:val="ro-MD"/>
              </w:rPr>
              <w:t>-</w:t>
            </w:r>
            <w:r w:rsidRPr="00FF430B">
              <w:rPr>
                <w:lang w:val="ro-MD"/>
              </w:rPr>
              <w:t xml:space="preserve"> cadru, de către cealaltă parte.</w:t>
            </w:r>
          </w:p>
          <w:p w14:paraId="6477CD92" w14:textId="77777777" w:rsidR="0063773E" w:rsidRPr="00FF430B" w:rsidRDefault="0063773E" w:rsidP="006A7C1C">
            <w:pPr>
              <w:tabs>
                <w:tab w:val="left" w:pos="729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6.2. Rezoluțiunea unilaterală determină încetarea efectelor juridice a acordului</w:t>
            </w:r>
            <w:r w:rsidR="006C3DC3" w:rsidRPr="00FF430B">
              <w:rPr>
                <w:lang w:val="ro-MD"/>
              </w:rPr>
              <w:t>-</w:t>
            </w:r>
            <w:r w:rsidRPr="00FF430B">
              <w:rPr>
                <w:lang w:val="ro-MD"/>
              </w:rPr>
              <w:t>c</w:t>
            </w:r>
            <w:r w:rsidR="006C3DC3" w:rsidRPr="00FF430B">
              <w:rPr>
                <w:lang w:val="ro-MD"/>
              </w:rPr>
              <w:t>adru cu condiția ca promitentul-</w:t>
            </w:r>
            <w:r w:rsidRPr="00FF430B">
              <w:rPr>
                <w:lang w:val="ro-MD"/>
              </w:rPr>
              <w:t xml:space="preserve">achizitor să anunţe în scris  </w:t>
            </w:r>
            <w:r w:rsidR="006C3DC3" w:rsidRPr="00FF430B">
              <w:rPr>
                <w:lang w:val="ro-MD"/>
              </w:rPr>
              <w:t>promitentul–</w:t>
            </w:r>
            <w:r w:rsidRPr="00FF430B">
              <w:rPr>
                <w:lang w:val="ro-MD"/>
              </w:rPr>
              <w:t>executor/prestator cu 10 zile înainte de data încetării acestuia.</w:t>
            </w:r>
          </w:p>
          <w:p w14:paraId="631636B9" w14:textId="77777777" w:rsidR="007D2982" w:rsidRPr="00FF430B" w:rsidRDefault="007D2982" w:rsidP="007D2982">
            <w:pPr>
              <w:autoSpaceDE w:val="0"/>
              <w:autoSpaceDN w:val="0"/>
              <w:adjustRightInd w:val="0"/>
              <w:ind w:firstLine="720"/>
              <w:jc w:val="both"/>
              <w:rPr>
                <w:lang w:val="ro-MD"/>
              </w:rPr>
            </w:pPr>
          </w:p>
          <w:p w14:paraId="663E4B7E" w14:textId="77777777" w:rsidR="007D2982" w:rsidRPr="00FF430B" w:rsidRDefault="006C3DC3" w:rsidP="00C6170E">
            <w:pPr>
              <w:numPr>
                <w:ilvl w:val="0"/>
                <w:numId w:val="30"/>
              </w:numPr>
              <w:tabs>
                <w:tab w:val="clear" w:pos="660"/>
                <w:tab w:val="num" w:pos="568"/>
                <w:tab w:val="left" w:pos="921"/>
                <w:tab w:val="left" w:pos="1131"/>
                <w:tab w:val="left" w:pos="1326"/>
              </w:tabs>
              <w:autoSpaceDE w:val="0"/>
              <w:autoSpaceDN w:val="0"/>
              <w:adjustRightInd w:val="0"/>
              <w:ind w:hanging="92"/>
              <w:jc w:val="both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Documentele acordului-</w:t>
            </w:r>
            <w:r w:rsidR="0063773E" w:rsidRPr="00FF430B">
              <w:rPr>
                <w:b/>
                <w:bCs/>
                <w:lang w:val="ro-MD"/>
              </w:rPr>
              <w:t>cadru:</w:t>
            </w:r>
          </w:p>
          <w:p w14:paraId="7EE31D60" w14:textId="77777777" w:rsidR="007D2982" w:rsidRPr="00FF430B" w:rsidRDefault="007D2982" w:rsidP="007D2982">
            <w:pPr>
              <w:autoSpaceDE w:val="0"/>
              <w:autoSpaceDN w:val="0"/>
              <w:adjustRightInd w:val="0"/>
              <w:ind w:left="660"/>
              <w:jc w:val="both"/>
              <w:rPr>
                <w:b/>
                <w:bCs/>
                <w:lang w:val="ro-MD"/>
              </w:rPr>
            </w:pPr>
          </w:p>
          <w:p w14:paraId="69EAEEB3" w14:textId="77777777" w:rsidR="007D2982" w:rsidRPr="00FF430B" w:rsidRDefault="00C44B96" w:rsidP="007D2982">
            <w:pPr>
              <w:autoSpaceDE w:val="0"/>
              <w:autoSpaceDN w:val="0"/>
              <w:adjustRightInd w:val="0"/>
              <w:jc w:val="both"/>
              <w:rPr>
                <w:iCs/>
                <w:lang w:val="ro-MD"/>
              </w:rPr>
            </w:pPr>
            <w:r w:rsidRPr="00FF430B">
              <w:rPr>
                <w:iCs/>
                <w:lang w:val="ro-MD"/>
              </w:rPr>
              <w:t xml:space="preserve">a) </w:t>
            </w:r>
            <w:r w:rsidR="0063773E" w:rsidRPr="00FF430B">
              <w:rPr>
                <w:iCs/>
                <w:lang w:val="ro-MD"/>
              </w:rPr>
              <w:t xml:space="preserve">propunerea </w:t>
            </w:r>
            <w:r w:rsidR="007D2982" w:rsidRPr="00FF430B">
              <w:rPr>
                <w:iCs/>
                <w:lang w:val="ro-MD"/>
              </w:rPr>
              <w:t>tehnică</w:t>
            </w:r>
            <w:r w:rsidR="0063773E" w:rsidRPr="00FF430B">
              <w:rPr>
                <w:iCs/>
                <w:lang w:val="ro-MD"/>
              </w:rPr>
              <w:t>;</w:t>
            </w:r>
          </w:p>
          <w:p w14:paraId="74D4288F" w14:textId="77777777" w:rsidR="0063773E" w:rsidRPr="00FF430B" w:rsidRDefault="0063773E" w:rsidP="0063773E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b) propunerea financiară;</w:t>
            </w:r>
          </w:p>
          <w:p w14:paraId="0A24E67F" w14:textId="77777777" w:rsidR="0063773E" w:rsidRPr="00FF430B" w:rsidRDefault="0063773E" w:rsidP="0063773E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c) caietul de sarcini;</w:t>
            </w:r>
          </w:p>
          <w:p w14:paraId="44AB4305" w14:textId="77777777" w:rsidR="007D2982" w:rsidRPr="00FF430B" w:rsidRDefault="0063773E" w:rsidP="0063773E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d) alte anexe, după caz.</w:t>
            </w:r>
          </w:p>
          <w:p w14:paraId="7936E916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4A98DBC4" w14:textId="77777777" w:rsidR="007D2982" w:rsidRPr="00FF430B" w:rsidRDefault="007D2982" w:rsidP="00C6170E">
            <w:pPr>
              <w:pStyle w:val="a"/>
              <w:numPr>
                <w:ilvl w:val="0"/>
                <w:numId w:val="30"/>
              </w:numPr>
              <w:tabs>
                <w:tab w:val="clear" w:pos="660"/>
                <w:tab w:val="num" w:pos="568"/>
              </w:tabs>
              <w:autoSpaceDE w:val="0"/>
              <w:autoSpaceDN w:val="0"/>
              <w:adjustRightInd w:val="0"/>
              <w:ind w:left="852" w:hanging="284"/>
              <w:rPr>
                <w:b/>
                <w:bCs/>
                <w:lang w:val="ro-MD"/>
              </w:rPr>
            </w:pPr>
            <w:r w:rsidRPr="00FF430B">
              <w:rPr>
                <w:b/>
                <w:bCs/>
                <w:lang w:val="ro-MD"/>
              </w:rPr>
              <w:t>Încetarea acordului cadru</w:t>
            </w:r>
          </w:p>
          <w:p w14:paraId="6533C1E5" w14:textId="77777777" w:rsidR="00C6170E" w:rsidRPr="00FF430B" w:rsidRDefault="00C6170E" w:rsidP="00C6170E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660"/>
              <w:rPr>
                <w:b/>
                <w:bCs/>
                <w:lang w:val="ro-MD"/>
              </w:rPr>
            </w:pPr>
          </w:p>
          <w:p w14:paraId="0DA26A47" w14:textId="77777777" w:rsidR="0063773E" w:rsidRPr="00FF430B" w:rsidRDefault="004A5F0C" w:rsidP="0063773E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8.1    </w:t>
            </w:r>
            <w:r w:rsidR="0063773E" w:rsidRPr="00FF430B">
              <w:rPr>
                <w:lang w:val="ro-MD"/>
              </w:rPr>
              <w:t xml:space="preserve">Prezentul </w:t>
            </w:r>
            <w:r w:rsidR="006C3DC3" w:rsidRPr="00FF430B">
              <w:rPr>
                <w:lang w:val="ro-MD"/>
              </w:rPr>
              <w:t>acord-cadru încetează de drept</w:t>
            </w:r>
            <w:r w:rsidR="0063773E" w:rsidRPr="00FF430B">
              <w:rPr>
                <w:lang w:val="ro-MD"/>
              </w:rPr>
              <w:t>- prin ajungerea la termen;</w:t>
            </w:r>
          </w:p>
          <w:p w14:paraId="2AD3D17A" w14:textId="77777777" w:rsidR="0063773E" w:rsidRPr="00FF430B" w:rsidRDefault="001278C6" w:rsidP="0063773E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8.2    </w:t>
            </w:r>
            <w:r w:rsidR="006C3DC3" w:rsidRPr="00FF430B">
              <w:rPr>
                <w:lang w:val="ro-MD"/>
              </w:rPr>
              <w:t>Acordul-</w:t>
            </w:r>
            <w:r w:rsidR="0063773E" w:rsidRPr="00FF430B">
              <w:rPr>
                <w:lang w:val="ro-MD"/>
              </w:rPr>
              <w:t>cadru poate înceta şi în următoarele cazuri:</w:t>
            </w:r>
          </w:p>
          <w:p w14:paraId="1B180B31" w14:textId="77777777" w:rsidR="0063773E" w:rsidRPr="00FF430B" w:rsidRDefault="0063773E" w:rsidP="001278C6">
            <w:pPr>
              <w:pStyle w:val="a"/>
              <w:numPr>
                <w:ilvl w:val="0"/>
                <w:numId w:val="50"/>
              </w:numPr>
              <w:rPr>
                <w:lang w:val="ro-MD"/>
              </w:rPr>
            </w:pPr>
            <w:r w:rsidRPr="00FF430B">
              <w:rPr>
                <w:lang w:val="ro-MD"/>
              </w:rPr>
              <w:t>prin acordul de voinţă al părţilor ;</w:t>
            </w:r>
          </w:p>
          <w:p w14:paraId="0472106D" w14:textId="77777777" w:rsidR="0063773E" w:rsidRPr="00FF430B" w:rsidRDefault="0063773E" w:rsidP="001278C6">
            <w:pPr>
              <w:pStyle w:val="a"/>
              <w:numPr>
                <w:ilvl w:val="0"/>
                <w:numId w:val="50"/>
              </w:numPr>
              <w:tabs>
                <w:tab w:val="clear" w:pos="1134"/>
                <w:tab w:val="left" w:pos="710"/>
              </w:tabs>
              <w:ind w:left="0" w:firstLine="426"/>
              <w:rPr>
                <w:lang w:val="ro-MD"/>
              </w:rPr>
            </w:pPr>
            <w:r w:rsidRPr="00FF430B">
              <w:rPr>
                <w:lang w:val="ro-MD"/>
              </w:rPr>
              <w:t xml:space="preserve">prin </w:t>
            </w:r>
            <w:r w:rsidR="0077604C" w:rsidRPr="00FF430B">
              <w:rPr>
                <w:lang w:val="ro-MD"/>
              </w:rPr>
              <w:t>rezoluțiunea</w:t>
            </w:r>
            <w:r w:rsidR="004A5F0C" w:rsidRPr="00FF430B">
              <w:rPr>
                <w:lang w:val="ro-MD"/>
              </w:rPr>
              <w:t xml:space="preserve"> </w:t>
            </w:r>
            <w:r w:rsidRPr="00FF430B">
              <w:rPr>
                <w:lang w:val="ro-MD"/>
              </w:rPr>
              <w:t>de către o parte</w:t>
            </w:r>
            <w:r w:rsidR="001278C6" w:rsidRPr="00FF430B">
              <w:rPr>
                <w:lang w:val="ro-MD"/>
              </w:rPr>
              <w:t>,</w:t>
            </w:r>
            <w:r w:rsidRPr="00FF430B">
              <w:rPr>
                <w:lang w:val="ro-MD"/>
              </w:rPr>
              <w:t xml:space="preserve"> ca urmare a neîndeplinirii sau îndeplinirii în mod necorespunzător a obligaţiilor asumate pr</w:t>
            </w:r>
            <w:r w:rsidR="001278C6" w:rsidRPr="00FF430B">
              <w:rPr>
                <w:lang w:val="ro-MD"/>
              </w:rPr>
              <w:t>in prezentul acord–cadru</w:t>
            </w:r>
            <w:r w:rsidRPr="00FF430B">
              <w:rPr>
                <w:lang w:val="ro-MD"/>
              </w:rPr>
              <w:t xml:space="preserve"> de către cealaltă parte, cu notificare prealabilă de.... zile a părţii în culpă.</w:t>
            </w:r>
          </w:p>
          <w:p w14:paraId="26ECCCDD" w14:textId="77777777" w:rsidR="007D2982" w:rsidRPr="00FF430B" w:rsidRDefault="007D2982" w:rsidP="007D2982">
            <w:pPr>
              <w:autoSpaceDE w:val="0"/>
              <w:autoSpaceDN w:val="0"/>
              <w:adjustRightInd w:val="0"/>
              <w:jc w:val="both"/>
              <w:rPr>
                <w:lang w:val="ro-MD"/>
              </w:rPr>
            </w:pPr>
          </w:p>
          <w:p w14:paraId="657BF4A7" w14:textId="77777777" w:rsidR="00C20F59" w:rsidRPr="00FF430B" w:rsidRDefault="0003591A" w:rsidP="00196AB4">
            <w:pPr>
              <w:jc w:val="both"/>
              <w:rPr>
                <w:i/>
                <w:lang w:val="ro-MD"/>
              </w:rPr>
            </w:pPr>
            <w:r w:rsidRPr="00FF430B">
              <w:rPr>
                <w:i/>
                <w:lang w:val="ro-MD"/>
              </w:rPr>
              <w:t>CLAUZE APLICABILE CONTRACTELOR SUBSECVENTE</w:t>
            </w:r>
          </w:p>
          <w:p w14:paraId="5F65979D" w14:textId="77777777" w:rsidR="00C20F59" w:rsidRPr="00FF430B" w:rsidRDefault="00C20F59" w:rsidP="00196AB4">
            <w:pPr>
              <w:jc w:val="both"/>
              <w:rPr>
                <w:lang w:val="ro-MD"/>
              </w:rPr>
            </w:pPr>
          </w:p>
          <w:p w14:paraId="57763FEB" w14:textId="77777777" w:rsidR="00C20F59" w:rsidRPr="00FF430B" w:rsidRDefault="00C20F59" w:rsidP="00C6170E">
            <w:pPr>
              <w:pStyle w:val="a"/>
              <w:numPr>
                <w:ilvl w:val="0"/>
                <w:numId w:val="30"/>
              </w:numPr>
              <w:tabs>
                <w:tab w:val="clear" w:pos="660"/>
                <w:tab w:val="num" w:pos="852"/>
              </w:tabs>
              <w:ind w:hanging="92"/>
              <w:rPr>
                <w:b/>
                <w:lang w:val="ro-MD"/>
              </w:rPr>
            </w:pPr>
            <w:r w:rsidRPr="00FF430B">
              <w:rPr>
                <w:b/>
                <w:lang w:val="ro-MD"/>
              </w:rPr>
              <w:t xml:space="preserve">Executarea contractelor subsecvente </w:t>
            </w:r>
          </w:p>
          <w:p w14:paraId="6E7F0B10" w14:textId="77777777" w:rsidR="00C6170E" w:rsidRPr="00FF430B" w:rsidRDefault="00C6170E" w:rsidP="00C6170E">
            <w:pPr>
              <w:pStyle w:val="a"/>
              <w:numPr>
                <w:ilvl w:val="0"/>
                <w:numId w:val="0"/>
              </w:numPr>
              <w:ind w:left="660"/>
              <w:rPr>
                <w:b/>
                <w:lang w:val="ro-MD"/>
              </w:rPr>
            </w:pPr>
          </w:p>
          <w:p w14:paraId="1AD845D9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9.1 Executarea contractelor subsecvente va începe din momentul încheierii acestora.</w:t>
            </w:r>
          </w:p>
          <w:p w14:paraId="75FC51FF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9.2 Prestatorul are obligaţia de a începe executarea lucrărilor și/sau prestarea </w:t>
            </w:r>
            <w:r w:rsidR="00E34F88" w:rsidRPr="00FF430B">
              <w:rPr>
                <w:lang w:val="ro-MD"/>
              </w:rPr>
              <w:t xml:space="preserve">serviciilor de proiectare în </w:t>
            </w:r>
            <w:r w:rsidRPr="00FF430B">
              <w:rPr>
                <w:lang w:val="ro-MD"/>
              </w:rPr>
              <w:t>timpul cel mai scurt rezonabil posibil de la primirea comenzii</w:t>
            </w:r>
            <w:r w:rsidR="0077604C" w:rsidRPr="00FF430B">
              <w:rPr>
                <w:lang w:val="ro-MD"/>
              </w:rPr>
              <w:t>.</w:t>
            </w:r>
          </w:p>
          <w:p w14:paraId="6BE29E5E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</w:p>
          <w:p w14:paraId="6FE26A5E" w14:textId="3E275DAF" w:rsidR="00C20F59" w:rsidRPr="00FF430B" w:rsidRDefault="006A7C1C" w:rsidP="00C6170E">
            <w:pPr>
              <w:jc w:val="both"/>
              <w:rPr>
                <w:b/>
                <w:lang w:val="ro-MD"/>
              </w:rPr>
            </w:pPr>
            <w:r>
              <w:rPr>
                <w:b/>
                <w:lang w:val="ro-MD"/>
              </w:rPr>
              <w:t xml:space="preserve">          </w:t>
            </w:r>
            <w:r w:rsidR="00C20F59" w:rsidRPr="00FF430B">
              <w:rPr>
                <w:b/>
                <w:lang w:val="ro-MD"/>
              </w:rPr>
              <w:t xml:space="preserve">10. Obligaţiile principale ale prestatorului după încheierea contractului subsecvent </w:t>
            </w:r>
          </w:p>
          <w:p w14:paraId="5C17797B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0B9C3BBA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10.1 Operatorul economic desemnat câștigător se obligă să execute lucrările și/sau să presteze serviciile de proiectare în strictă conformitate cu standardele şi caracteristicile prevăzute în Caietul de sarcini precum și în Invitația de participare la reofertare.</w:t>
            </w:r>
          </w:p>
          <w:p w14:paraId="7B4CDBB5" w14:textId="00AB97E1" w:rsidR="00411C62" w:rsidRPr="00FF430B" w:rsidRDefault="00411C62" w:rsidP="006A7C1C">
            <w:pPr>
              <w:jc w:val="both"/>
              <w:rPr>
                <w:b/>
                <w:lang w:val="ro-MD"/>
              </w:rPr>
            </w:pPr>
          </w:p>
          <w:p w14:paraId="4E959A5A" w14:textId="688A8AFF" w:rsidR="00C20F59" w:rsidRPr="00FF430B" w:rsidRDefault="006A7C1C" w:rsidP="006A7C1C">
            <w:pPr>
              <w:tabs>
                <w:tab w:val="left" w:pos="600"/>
              </w:tabs>
              <w:jc w:val="both"/>
              <w:rPr>
                <w:b/>
                <w:lang w:val="ro-MD"/>
              </w:rPr>
            </w:pPr>
            <w:r>
              <w:rPr>
                <w:b/>
                <w:lang w:val="ro-MD"/>
              </w:rPr>
              <w:t xml:space="preserve">          </w:t>
            </w:r>
            <w:r w:rsidR="00C20F59" w:rsidRPr="00FF430B">
              <w:rPr>
                <w:b/>
                <w:lang w:val="ro-MD"/>
              </w:rPr>
              <w:t>11. Litigii</w:t>
            </w:r>
          </w:p>
          <w:p w14:paraId="5C4F423D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67AD0C4D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11.1 Litigiile ce pot apărea ca urmare a aplicării şi interpretării prevederilor prezentului acord</w:t>
            </w:r>
            <w:r w:rsidR="004A5F0C" w:rsidRPr="00FF430B">
              <w:rPr>
                <w:lang w:val="ro-MD"/>
              </w:rPr>
              <w:t>-</w:t>
            </w:r>
            <w:r w:rsidRPr="00FF430B">
              <w:rPr>
                <w:lang w:val="ro-MD"/>
              </w:rPr>
              <w:t xml:space="preserve"> cadru se vor soluţiona pe cale amiabilă.</w:t>
            </w:r>
          </w:p>
          <w:p w14:paraId="74BDE69F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lastRenderedPageBreak/>
              <w:t>11.2 Dacă, după începerea tratativelor, părţile nu reuşesc să rezolve în mod amiabil o divergenţă legată de prezentul acord, fiecare parte poate solicita ca disputa să se soluţioneze de către instanţele judecătoreşti din Republica Moldova.</w:t>
            </w:r>
          </w:p>
          <w:p w14:paraId="34455D3F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Părţile au încheiat astăzi, </w:t>
            </w:r>
            <w:r w:rsidR="00C47818" w:rsidRPr="00FF430B">
              <w:rPr>
                <w:lang w:val="ro-MD"/>
              </w:rPr>
              <w:t>________</w:t>
            </w:r>
            <w:r w:rsidRPr="00FF430B">
              <w:rPr>
                <w:lang w:val="ro-MD"/>
              </w:rPr>
              <w:t xml:space="preserve">20__, prezentul acord-cadru, în </w:t>
            </w:r>
            <w:r w:rsidR="00C47818" w:rsidRPr="00FF430B">
              <w:rPr>
                <w:lang w:val="ro-MD"/>
              </w:rPr>
              <w:t>___</w:t>
            </w:r>
            <w:r w:rsidRPr="00FF430B">
              <w:rPr>
                <w:lang w:val="ro-MD"/>
              </w:rPr>
              <w:t xml:space="preserve"> exemplare</w:t>
            </w:r>
            <w:r w:rsidR="001278C6" w:rsidRPr="00FF430B">
              <w:rPr>
                <w:lang w:val="ro-MD"/>
              </w:rPr>
              <w:t>,</w:t>
            </w:r>
            <w:r w:rsidRPr="00FF430B">
              <w:rPr>
                <w:lang w:val="ro-MD"/>
              </w:rPr>
              <w:t xml:space="preserve"> toate având ace</w:t>
            </w:r>
            <w:r w:rsidR="0077604C" w:rsidRPr="00FF430B">
              <w:rPr>
                <w:lang w:val="ro-MD"/>
              </w:rPr>
              <w:t>e</w:t>
            </w:r>
            <w:r w:rsidRPr="00FF430B">
              <w:rPr>
                <w:lang w:val="ro-MD"/>
              </w:rPr>
              <w:t>aşi putere juridică.</w:t>
            </w:r>
          </w:p>
          <w:p w14:paraId="6416FA8C" w14:textId="77777777" w:rsidR="00C20F59" w:rsidRPr="00FF430B" w:rsidRDefault="006C3DC3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Prezentul acord-c</w:t>
            </w:r>
            <w:r w:rsidR="00C20F59" w:rsidRPr="00FF430B">
              <w:rPr>
                <w:lang w:val="ro-MD"/>
              </w:rPr>
              <w:t>adru  se consideră încheiat şi intră în vigoare la data semnării lui de către Părţi, fiind valabil până la „__” _______________ 20__.</w:t>
            </w:r>
          </w:p>
          <w:p w14:paraId="6096C3B2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</w:p>
          <w:p w14:paraId="12DE60A7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782EAA1A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31409391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1569FFB7" w14:textId="77777777" w:rsidR="00C6170E" w:rsidRPr="00FF430B" w:rsidRDefault="00C6170E" w:rsidP="00CD31E8">
            <w:pPr>
              <w:jc w:val="both"/>
              <w:rPr>
                <w:lang w:val="ro-MD"/>
              </w:rPr>
            </w:pPr>
          </w:p>
          <w:p w14:paraId="1E83C163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Promitent-achizitor,                                              Promitent- </w:t>
            </w:r>
            <w:r w:rsidR="00853139" w:rsidRPr="00FF430B">
              <w:rPr>
                <w:lang w:val="ro-MD"/>
              </w:rPr>
              <w:t>executor/</w:t>
            </w:r>
            <w:r w:rsidRPr="00FF430B">
              <w:rPr>
                <w:lang w:val="ro-MD"/>
              </w:rPr>
              <w:t>prestator,</w:t>
            </w:r>
          </w:p>
          <w:p w14:paraId="3F9EA564" w14:textId="77777777" w:rsidR="004A5F0C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...........................                                                     ...........</w:t>
            </w:r>
            <w:r w:rsidR="00CD31E8" w:rsidRPr="00FF430B">
              <w:rPr>
                <w:lang w:val="ro-MD"/>
              </w:rPr>
              <w:t>..............</w:t>
            </w:r>
            <w:r w:rsidR="007747EC" w:rsidRPr="00FF430B">
              <w:rPr>
                <w:lang w:val="ro-MD"/>
              </w:rPr>
              <w:t>..........</w:t>
            </w:r>
          </w:p>
          <w:p w14:paraId="443BD089" w14:textId="77777777" w:rsidR="00C20F59" w:rsidRPr="00FF430B" w:rsidRDefault="00E34F88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 (semnă</w:t>
            </w:r>
            <w:r w:rsidR="00C20F59" w:rsidRPr="00FF430B">
              <w:rPr>
                <w:lang w:val="ro-MD"/>
              </w:rPr>
              <w:t>tura autorizat</w:t>
            </w:r>
            <w:r w:rsidRPr="00FF430B">
              <w:rPr>
                <w:lang w:val="ro-MD"/>
              </w:rPr>
              <w:t>ă</w:t>
            </w:r>
            <w:r w:rsidR="00C20F59" w:rsidRPr="00FF430B">
              <w:rPr>
                <w:lang w:val="ro-MD"/>
              </w:rPr>
              <w:t xml:space="preserve">)                    </w:t>
            </w:r>
            <w:r w:rsidRPr="00FF430B">
              <w:rPr>
                <w:lang w:val="ro-MD"/>
              </w:rPr>
              <w:t xml:space="preserve">                          (semnătura autorizată</w:t>
            </w:r>
            <w:r w:rsidR="00C20F59" w:rsidRPr="00FF430B">
              <w:rPr>
                <w:lang w:val="ro-MD"/>
              </w:rPr>
              <w:t>)</w:t>
            </w:r>
          </w:p>
          <w:p w14:paraId="45BBDE21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</w:p>
          <w:p w14:paraId="534560F8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Promitent-achizitor,                                              Promitent- </w:t>
            </w:r>
            <w:r w:rsidR="00853139" w:rsidRPr="00FF430B">
              <w:rPr>
                <w:lang w:val="ro-MD"/>
              </w:rPr>
              <w:t>executor/</w:t>
            </w:r>
            <w:r w:rsidRPr="00FF430B">
              <w:rPr>
                <w:lang w:val="ro-MD"/>
              </w:rPr>
              <w:t>prestator,</w:t>
            </w:r>
          </w:p>
          <w:p w14:paraId="27A5E0CA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  ...........................                                                     .........................</w:t>
            </w:r>
            <w:r w:rsidR="007747EC" w:rsidRPr="00FF430B">
              <w:rPr>
                <w:lang w:val="ro-MD"/>
              </w:rPr>
              <w:t>.......</w:t>
            </w:r>
            <w:r w:rsidRPr="00FF430B">
              <w:rPr>
                <w:lang w:val="ro-MD"/>
              </w:rPr>
              <w:t>..</w:t>
            </w:r>
          </w:p>
          <w:p w14:paraId="21AD5EEE" w14:textId="77777777" w:rsidR="00C20F59" w:rsidRPr="00FF430B" w:rsidRDefault="004A5F0C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 </w:t>
            </w:r>
            <w:r w:rsidR="00E34F88" w:rsidRPr="00FF430B">
              <w:rPr>
                <w:lang w:val="ro-MD"/>
              </w:rPr>
              <w:t xml:space="preserve"> (semnătura autorizată</w:t>
            </w:r>
            <w:r w:rsidR="00C20F59" w:rsidRPr="00FF430B">
              <w:rPr>
                <w:lang w:val="ro-MD"/>
              </w:rPr>
              <w:t>)                                              (semn</w:t>
            </w:r>
            <w:r w:rsidR="00E34F88" w:rsidRPr="00FF430B">
              <w:rPr>
                <w:lang w:val="ro-MD"/>
              </w:rPr>
              <w:t>ătura autorizată</w:t>
            </w:r>
            <w:r w:rsidR="00C20F59" w:rsidRPr="00FF430B">
              <w:rPr>
                <w:lang w:val="ro-MD"/>
              </w:rPr>
              <w:t>)</w:t>
            </w:r>
          </w:p>
          <w:p w14:paraId="131F971F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</w:p>
          <w:p w14:paraId="3DF53EC1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</w:p>
          <w:p w14:paraId="04753853" w14:textId="77777777" w:rsidR="00C20F59" w:rsidRPr="00FF430B" w:rsidRDefault="00C20F59" w:rsidP="00CD31E8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Promitent-achizitor,                                              Promitent- </w:t>
            </w:r>
            <w:r w:rsidR="00853139" w:rsidRPr="00FF430B">
              <w:rPr>
                <w:lang w:val="ro-MD"/>
              </w:rPr>
              <w:t>executor/</w:t>
            </w:r>
            <w:r w:rsidRPr="00FF430B">
              <w:rPr>
                <w:lang w:val="ro-MD"/>
              </w:rPr>
              <w:t>prestator,</w:t>
            </w:r>
          </w:p>
          <w:p w14:paraId="1FFE8333" w14:textId="77777777" w:rsidR="00D82B8E" w:rsidRPr="00FF430B" w:rsidRDefault="00C20F59" w:rsidP="00196AB4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...........................                                                     .........................</w:t>
            </w:r>
            <w:r w:rsidR="007747EC" w:rsidRPr="00FF430B">
              <w:rPr>
                <w:lang w:val="ro-MD"/>
              </w:rPr>
              <w:t>.......</w:t>
            </w:r>
            <w:r w:rsidRPr="00FF430B">
              <w:rPr>
                <w:lang w:val="ro-MD"/>
              </w:rPr>
              <w:t>..</w:t>
            </w:r>
          </w:p>
          <w:p w14:paraId="01FBF41A" w14:textId="77777777" w:rsidR="00C20F59" w:rsidRPr="00FF430B" w:rsidRDefault="00E34F88" w:rsidP="00196AB4">
            <w:pPr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 (semnătura autorizată</w:t>
            </w:r>
            <w:r w:rsidR="00C20F59" w:rsidRPr="00FF430B">
              <w:rPr>
                <w:lang w:val="ro-MD"/>
              </w:rPr>
              <w:t>)                                              (semn</w:t>
            </w:r>
            <w:r w:rsidRPr="00FF430B">
              <w:rPr>
                <w:lang w:val="ro-MD"/>
              </w:rPr>
              <w:t>ă</w:t>
            </w:r>
            <w:r w:rsidR="00C20F59" w:rsidRPr="00FF430B">
              <w:rPr>
                <w:lang w:val="ro-MD"/>
              </w:rPr>
              <w:t>tura autorizat</w:t>
            </w:r>
            <w:r w:rsidRPr="00FF430B">
              <w:rPr>
                <w:lang w:val="ro-MD"/>
              </w:rPr>
              <w:t>ă</w:t>
            </w:r>
            <w:r w:rsidR="00C20F59" w:rsidRPr="00FF430B">
              <w:rPr>
                <w:lang w:val="ro-MD"/>
              </w:rPr>
              <w:t>)</w:t>
            </w:r>
          </w:p>
          <w:p w14:paraId="39D0423E" w14:textId="77777777" w:rsidR="00C20F59" w:rsidRPr="00FF430B" w:rsidRDefault="00C20F59" w:rsidP="00196AB4">
            <w:pPr>
              <w:jc w:val="both"/>
              <w:rPr>
                <w:lang w:val="ro-MD"/>
              </w:rPr>
            </w:pPr>
          </w:p>
          <w:p w14:paraId="058A123B" w14:textId="77777777" w:rsidR="00C20F59" w:rsidRPr="00FF430B" w:rsidRDefault="00C20F59" w:rsidP="00196AB4">
            <w:pPr>
              <w:jc w:val="both"/>
              <w:rPr>
                <w:sz w:val="28"/>
                <w:szCs w:val="28"/>
                <w:lang w:val="ro-MD"/>
              </w:rPr>
            </w:pPr>
          </w:p>
          <w:p w14:paraId="1CEA136A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  <w:p w14:paraId="5AF782E7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  <w:p w14:paraId="6465B700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  <w:p w14:paraId="2D2A6819" w14:textId="77777777" w:rsidR="00233538" w:rsidRPr="00FF430B" w:rsidRDefault="00233538" w:rsidP="00196AB4">
            <w:pPr>
              <w:jc w:val="both"/>
              <w:rPr>
                <w:lang w:val="ro-MD"/>
              </w:rPr>
            </w:pPr>
          </w:p>
        </w:tc>
      </w:tr>
    </w:tbl>
    <w:p w14:paraId="40CD3295" w14:textId="77777777" w:rsidR="001F6E5A" w:rsidRPr="00FF430B" w:rsidRDefault="001F6E5A" w:rsidP="00196AB4">
      <w:pPr>
        <w:jc w:val="both"/>
        <w:rPr>
          <w:lang w:val="ro-MD"/>
        </w:rPr>
      </w:pPr>
    </w:p>
    <w:sectPr w:rsidR="001F6E5A" w:rsidRPr="00FF430B" w:rsidSect="005C7076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CD491" w14:textId="77777777" w:rsidR="009779B7" w:rsidRDefault="009779B7" w:rsidP="00A20ACF">
      <w:r>
        <w:separator/>
      </w:r>
    </w:p>
  </w:endnote>
  <w:endnote w:type="continuationSeparator" w:id="0">
    <w:p w14:paraId="171293A0" w14:textId="77777777" w:rsidR="009779B7" w:rsidRDefault="009779B7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4B5">
          <w:t>3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7AC72" w14:textId="77777777" w:rsidR="009779B7" w:rsidRDefault="009779B7" w:rsidP="00A20ACF">
      <w:r>
        <w:separator/>
      </w:r>
    </w:p>
  </w:footnote>
  <w:footnote w:type="continuationSeparator" w:id="0">
    <w:p w14:paraId="640AF2F0" w14:textId="77777777" w:rsidR="009779B7" w:rsidRDefault="009779B7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4B5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9B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29FD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0015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09FA9-41FB-47C0-9373-27FE406D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6</cp:revision>
  <cp:lastPrinted>2021-06-01T11:52:00Z</cp:lastPrinted>
  <dcterms:created xsi:type="dcterms:W3CDTF">2021-06-14T10:00:00Z</dcterms:created>
  <dcterms:modified xsi:type="dcterms:W3CDTF">2021-06-21T09:58:00Z</dcterms:modified>
</cp:coreProperties>
</file>