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41152BE5" w14:textId="77777777" w:rsidR="00D925B0" w:rsidRPr="00FF430B" w:rsidRDefault="00D925B0" w:rsidP="00D925B0">
      <w:pPr>
        <w:rPr>
          <w:b/>
          <w:noProof w:val="0"/>
          <w:sz w:val="28"/>
          <w:szCs w:val="28"/>
          <w:lang w:val="ro-MD" w:eastAsia="ru-RU"/>
        </w:rPr>
      </w:pPr>
    </w:p>
    <w:p w14:paraId="4750ADA8" w14:textId="0A333588" w:rsidR="00502EFF" w:rsidRPr="00FF430B" w:rsidRDefault="00502EFF" w:rsidP="00502EFF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4</w:t>
      </w:r>
    </w:p>
    <w:p w14:paraId="7D22F2C0" w14:textId="08E74D13" w:rsidR="00502EFF" w:rsidRPr="00FF430B" w:rsidRDefault="00502EFF" w:rsidP="00502EFF">
      <w:pPr>
        <w:jc w:val="right"/>
        <w:rPr>
          <w:noProof w:val="0"/>
          <w:lang w:val="ro-MD"/>
        </w:rPr>
      </w:pPr>
      <w:r w:rsidRPr="00FF430B">
        <w:rPr>
          <w:noProof w:val="0"/>
          <w:lang w:val="ro-MD"/>
        </w:rPr>
        <w:t xml:space="preserve">la </w:t>
      </w:r>
      <w:r w:rsidR="00FA0A8D" w:rsidRPr="00FF430B">
        <w:rPr>
          <w:noProof w:val="0"/>
          <w:lang w:val="ro-MD"/>
        </w:rPr>
        <w:t>D</w:t>
      </w:r>
      <w:r w:rsidR="008F3373">
        <w:rPr>
          <w:noProof w:val="0"/>
          <w:lang w:val="ro-MD"/>
        </w:rPr>
        <w:t>ocumentația standard nr.69</w:t>
      </w:r>
    </w:p>
    <w:p w14:paraId="40C79F18" w14:textId="74025F43" w:rsidR="00502EFF" w:rsidRPr="00FF430B" w:rsidRDefault="008F3373" w:rsidP="00502EFF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452F3290" w14:textId="77777777" w:rsidR="000930AB" w:rsidRPr="00FF430B" w:rsidRDefault="000930AB" w:rsidP="008F337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p w14:paraId="3EB385CB" w14:textId="77777777" w:rsidR="000930AB" w:rsidRPr="00FF430B" w:rsidRDefault="000930AB" w:rsidP="002A6E9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0820A187" w14:textId="77777777" w:rsidR="00B73964" w:rsidRPr="00FF430B" w:rsidRDefault="00B73964" w:rsidP="002A6E9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66E17748" w14:textId="77777777" w:rsidR="00B73964" w:rsidRPr="00FF430B" w:rsidRDefault="00B73964" w:rsidP="002A6E9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sz w:val="28"/>
          <w:szCs w:val="28"/>
          <w:lang w:val="ro-MD" w:eastAsia="zh-CN"/>
        </w:rPr>
      </w:pPr>
      <w:r w:rsidRPr="00FF430B">
        <w:rPr>
          <w:rFonts w:eastAsia="PMingLiU"/>
          <w:sz w:val="28"/>
          <w:szCs w:val="28"/>
          <w:lang w:val="ro-MD" w:eastAsia="zh-CN"/>
        </w:rPr>
        <w:t>PROCES-VERBAL CU PRIVIRE LA REZULTATELE</w:t>
      </w:r>
      <w:r w:rsidR="00A26B23" w:rsidRPr="00FF430B">
        <w:rPr>
          <w:rFonts w:eastAsia="PMingLiU"/>
          <w:sz w:val="28"/>
          <w:szCs w:val="28"/>
          <w:lang w:val="ro-MD" w:eastAsia="zh-CN"/>
        </w:rPr>
        <w:t xml:space="preserve"> PRESELECȚIEI CANDIDAȚILOR</w:t>
      </w:r>
    </w:p>
    <w:p w14:paraId="72A9EAAE" w14:textId="77777777" w:rsidR="00A26B23" w:rsidRPr="00FF430B" w:rsidRDefault="00A26B23" w:rsidP="002A6E9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sz w:val="28"/>
          <w:szCs w:val="28"/>
          <w:lang w:val="ro-MD" w:eastAsia="zh-CN"/>
        </w:rPr>
      </w:pPr>
    </w:p>
    <w:p w14:paraId="7B9D1A21" w14:textId="77777777" w:rsidR="00A26B23" w:rsidRPr="00FF430B" w:rsidRDefault="00A26B23" w:rsidP="00A26B23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b w:val="0"/>
          <w:lang w:val="ro-MD" w:eastAsia="zh-CN"/>
        </w:rPr>
      </w:pPr>
      <w:r w:rsidRPr="00FF430B">
        <w:rPr>
          <w:b w:val="0"/>
          <w:color w:val="000000"/>
          <w:lang w:val="ro-MD"/>
        </w:rPr>
        <w:t>Nr. ____________ , aprobat la ___________</w:t>
      </w:r>
    </w:p>
    <w:p w14:paraId="55006D2E" w14:textId="77777777" w:rsidR="00B73964" w:rsidRPr="00FF430B" w:rsidRDefault="00B73964" w:rsidP="002A6E9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p w14:paraId="0C696E08" w14:textId="77777777" w:rsidR="00B73964" w:rsidRPr="00FF430B" w:rsidRDefault="00B73964" w:rsidP="002A6E99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lang w:val="ro-MD" w:eastAsia="zh-CN"/>
        </w:rPr>
      </w:pPr>
    </w:p>
    <w:tbl>
      <w:tblPr>
        <w:tblW w:w="953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33"/>
      </w:tblGrid>
      <w:tr w:rsidR="00A26B23" w:rsidRPr="00EC30C2" w14:paraId="27E47AC8" w14:textId="77777777" w:rsidTr="00522B45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  <w:hideMark/>
          </w:tcPr>
          <w:p w14:paraId="43AEE719" w14:textId="77777777" w:rsidR="00A26B23" w:rsidRPr="00FF430B" w:rsidRDefault="00A26B23" w:rsidP="00A26B23">
            <w:pPr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Autoritatea contractantă:</w:t>
            </w:r>
            <w:r w:rsidR="00427553" w:rsidRPr="00FF430B">
              <w:rPr>
                <w:b/>
                <w:bCs/>
                <w:lang w:val="ro-MD"/>
              </w:rPr>
              <w:t>________________________________________________________</w:t>
            </w:r>
          </w:p>
        </w:tc>
      </w:tr>
      <w:tr w:rsidR="00A26B23" w:rsidRPr="00EC30C2" w14:paraId="592AE682" w14:textId="77777777" w:rsidTr="00522B45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  <w:hideMark/>
          </w:tcPr>
          <w:p w14:paraId="03471630" w14:textId="77777777" w:rsidR="00A26B23" w:rsidRPr="00FF430B" w:rsidRDefault="00A26B23" w:rsidP="00427553">
            <w:pPr>
              <w:ind w:right="129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IDNO:</w:t>
            </w:r>
            <w:r w:rsidR="00427553" w:rsidRPr="00FF430B">
              <w:rPr>
                <w:b/>
                <w:bCs/>
                <w:lang w:val="ro-MD"/>
              </w:rPr>
              <w:t>________________________________________________________________________</w:t>
            </w:r>
          </w:p>
        </w:tc>
      </w:tr>
      <w:tr w:rsidR="00A26B23" w:rsidRPr="00EC30C2" w14:paraId="0DD16A5C" w14:textId="77777777" w:rsidTr="00522B45">
        <w:trPr>
          <w:trHeight w:val="120"/>
        </w:trPr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  <w:hideMark/>
          </w:tcPr>
          <w:p w14:paraId="5DD9F679" w14:textId="77777777" w:rsidR="00A26B23" w:rsidRPr="00FF430B" w:rsidRDefault="00A26B23" w:rsidP="00A26B23">
            <w:pPr>
              <w:rPr>
                <w:b/>
                <w:bCs/>
                <w:lang w:val="ro-MD"/>
              </w:rPr>
            </w:pPr>
          </w:p>
        </w:tc>
      </w:tr>
      <w:tr w:rsidR="00A26B23" w:rsidRPr="00EC30C2" w14:paraId="6C7D13E1" w14:textId="77777777" w:rsidTr="00522B45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  <w:hideMark/>
          </w:tcPr>
          <w:p w14:paraId="35E9FC33" w14:textId="77777777" w:rsidR="00A26B23" w:rsidRPr="00FF430B" w:rsidRDefault="00A26B23" w:rsidP="00A26B23">
            <w:pPr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Procedura de achiziţie publică:</w:t>
            </w:r>
            <w:r w:rsidR="00427553" w:rsidRPr="00FF430B">
              <w:rPr>
                <w:b/>
                <w:bCs/>
                <w:lang w:val="ro-MD"/>
              </w:rPr>
              <w:t>___________________________________________________</w:t>
            </w:r>
          </w:p>
        </w:tc>
      </w:tr>
      <w:tr w:rsidR="00A26B23" w:rsidRPr="00EC30C2" w14:paraId="1BB99EDF" w14:textId="77777777" w:rsidTr="00522B45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  <w:hideMark/>
          </w:tcPr>
          <w:p w14:paraId="15709966" w14:textId="77777777" w:rsidR="00A26B23" w:rsidRPr="00FF430B" w:rsidRDefault="00A26B23" w:rsidP="00A26B23">
            <w:pPr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Nr.:</w:t>
            </w:r>
            <w:r w:rsidR="00427553" w:rsidRPr="00FF430B">
              <w:rPr>
                <w:b/>
                <w:bCs/>
                <w:lang w:val="ro-MD"/>
              </w:rPr>
              <w:t>__________________________________________________________________________</w:t>
            </w:r>
          </w:p>
        </w:tc>
      </w:tr>
      <w:tr w:rsidR="00A26B23" w:rsidRPr="00EC30C2" w14:paraId="0466D932" w14:textId="77777777" w:rsidTr="00522B45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  <w:hideMark/>
          </w:tcPr>
          <w:p w14:paraId="3B10890F" w14:textId="77777777" w:rsidR="00A26B23" w:rsidRPr="00FF430B" w:rsidRDefault="00A26B23" w:rsidP="00A26B23">
            <w:pPr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publicată în ___________link:___________________________________</w:t>
            </w:r>
            <w:r w:rsidR="00427553" w:rsidRPr="00FF430B">
              <w:rPr>
                <w:b/>
                <w:bCs/>
                <w:lang w:val="ro-MD"/>
              </w:rPr>
              <w:t>________________</w:t>
            </w:r>
          </w:p>
        </w:tc>
      </w:tr>
      <w:tr w:rsidR="00A26B23" w:rsidRPr="00EC30C2" w14:paraId="3D379669" w14:textId="77777777" w:rsidTr="00522B45">
        <w:trPr>
          <w:trHeight w:val="120"/>
        </w:trPr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  <w:hideMark/>
          </w:tcPr>
          <w:p w14:paraId="78A71758" w14:textId="77777777" w:rsidR="00A26B23" w:rsidRPr="00FF430B" w:rsidRDefault="00A26B23" w:rsidP="00A26B23">
            <w:pPr>
              <w:rPr>
                <w:b/>
                <w:bCs/>
                <w:lang w:val="ro-MD"/>
              </w:rPr>
            </w:pPr>
          </w:p>
        </w:tc>
      </w:tr>
      <w:tr w:rsidR="00A26B23" w:rsidRPr="00EC30C2" w14:paraId="374939E4" w14:textId="77777777" w:rsidTr="00522B45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  <w:hideMark/>
          </w:tcPr>
          <w:p w14:paraId="18921556" w14:textId="77777777" w:rsidR="00A26B23" w:rsidRPr="00FF430B" w:rsidRDefault="00A26B23" w:rsidP="00A26B23">
            <w:pPr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Tipul obiectului de achiziţie:</w:t>
            </w:r>
            <w:r w:rsidR="00427553" w:rsidRPr="00FF430B">
              <w:rPr>
                <w:b/>
                <w:bCs/>
                <w:lang w:val="ro-MD"/>
              </w:rPr>
              <w:t>_____________________________________________________</w:t>
            </w:r>
          </w:p>
        </w:tc>
      </w:tr>
      <w:tr w:rsidR="00A26B23" w:rsidRPr="00EC30C2" w14:paraId="74B6232B" w14:textId="77777777" w:rsidTr="00522B45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  <w:hideMark/>
          </w:tcPr>
          <w:p w14:paraId="0F3EBBC5" w14:textId="77777777" w:rsidR="00A26B23" w:rsidRPr="00FF430B" w:rsidRDefault="00A26B23" w:rsidP="00427553">
            <w:pPr>
              <w:ind w:right="129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Obiectul achiziţiei:</w:t>
            </w:r>
            <w:r w:rsidR="00427553" w:rsidRPr="00FF430B">
              <w:rPr>
                <w:b/>
                <w:bCs/>
                <w:lang w:val="ro-MD"/>
              </w:rPr>
              <w:t>_____________________________________________________________</w:t>
            </w:r>
          </w:p>
        </w:tc>
      </w:tr>
      <w:tr w:rsidR="00A26B23" w:rsidRPr="00EC30C2" w14:paraId="0BBE39B2" w14:textId="77777777" w:rsidTr="00522B45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  <w:hideMark/>
          </w:tcPr>
          <w:p w14:paraId="0A702814" w14:textId="77777777" w:rsidR="00A26B23" w:rsidRPr="00FF430B" w:rsidRDefault="00A26B23" w:rsidP="00A26B23">
            <w:pPr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Cod CPV:</w:t>
            </w:r>
            <w:r w:rsidR="00427553" w:rsidRPr="00FF430B">
              <w:rPr>
                <w:b/>
                <w:bCs/>
                <w:lang w:val="ro-MD"/>
              </w:rPr>
              <w:t>____________________________________________________________________</w:t>
            </w:r>
          </w:p>
        </w:tc>
      </w:tr>
      <w:tr w:rsidR="00A26B23" w:rsidRPr="00EC30C2" w14:paraId="01772797" w14:textId="77777777" w:rsidTr="00522B45">
        <w:tc>
          <w:tcPr>
            <w:tcW w:w="953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12" w:type="dxa"/>
              <w:left w:w="24" w:type="dxa"/>
              <w:bottom w:w="12" w:type="dxa"/>
              <w:right w:w="24" w:type="dxa"/>
            </w:tcMar>
            <w:hideMark/>
          </w:tcPr>
          <w:p w14:paraId="1BB81E82" w14:textId="77777777" w:rsidR="00A26B23" w:rsidRPr="00FF430B" w:rsidRDefault="00A26B23" w:rsidP="00A26B23">
            <w:pPr>
              <w:rPr>
                <w:b/>
                <w:bCs/>
                <w:lang w:val="ro-MD"/>
              </w:rPr>
            </w:pPr>
          </w:p>
        </w:tc>
      </w:tr>
    </w:tbl>
    <w:p w14:paraId="53366E79" w14:textId="77777777" w:rsidR="00522B45" w:rsidRPr="00FF430B" w:rsidRDefault="00522B45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b w:val="0"/>
          <w:lang w:val="ro-MD" w:eastAsia="zh-CN"/>
        </w:rPr>
      </w:pPr>
    </w:p>
    <w:p w14:paraId="6A38EEA6" w14:textId="46B8483C" w:rsidR="004063D9" w:rsidRPr="00FF430B" w:rsidRDefault="004063D9" w:rsidP="004063D9">
      <w:pPr>
        <w:pStyle w:val="Style3"/>
        <w:tabs>
          <w:tab w:val="left" w:pos="567"/>
        </w:tabs>
        <w:ind w:left="0" w:firstLine="0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lang w:val="ro-MD" w:eastAsia="zh-CN"/>
        </w:rPr>
        <w:t xml:space="preserve">Grupul de lucru numit prin </w:t>
      </w:r>
      <w:r w:rsidRPr="00FF430B">
        <w:rPr>
          <w:rFonts w:eastAsia="PMingLiU"/>
          <w:lang w:val="ro-MD" w:eastAsia="zh-CN"/>
        </w:rPr>
        <w:t>Ordinul</w:t>
      </w:r>
      <w:r w:rsidR="00EC30C2" w:rsidRPr="00FF430B">
        <w:rPr>
          <w:rFonts w:eastAsia="PMingLiU"/>
          <w:lang w:val="ro-MD" w:eastAsia="zh-CN"/>
        </w:rPr>
        <w:t xml:space="preserve"> </w:t>
      </w:r>
      <w:r w:rsidRPr="00FF430B">
        <w:rPr>
          <w:rFonts w:eastAsia="PMingLiU"/>
          <w:lang w:val="ro-MD" w:eastAsia="zh-CN"/>
        </w:rPr>
        <w:t>(Decizia)</w:t>
      </w:r>
      <w:r w:rsidRPr="00FF430B">
        <w:rPr>
          <w:rFonts w:eastAsia="PMingLiU"/>
          <w:b w:val="0"/>
          <w:lang w:val="ro-MD" w:eastAsia="zh-CN"/>
        </w:rPr>
        <w:t xml:space="preserve">   nr.______ din__________________________a __________________________________________________av</w:t>
      </w:r>
      <w:r w:rsidR="00D1419B" w:rsidRPr="00FF430B">
        <w:rPr>
          <w:rFonts w:eastAsia="PMingLiU"/>
          <w:b w:val="0"/>
          <w:lang w:val="ro-MD" w:eastAsia="zh-CN"/>
        </w:rPr>
        <w:t>â</w:t>
      </w:r>
      <w:r w:rsidRPr="00FF430B">
        <w:rPr>
          <w:rFonts w:eastAsia="PMingLiU"/>
          <w:b w:val="0"/>
          <w:lang w:val="ro-MD" w:eastAsia="zh-CN"/>
        </w:rPr>
        <w:t>nd următoarea componenţă:</w:t>
      </w:r>
    </w:p>
    <w:p w14:paraId="252841AE" w14:textId="77777777" w:rsidR="004063D9" w:rsidRPr="00FF430B" w:rsidRDefault="004063D9" w:rsidP="0017664F">
      <w:pPr>
        <w:pStyle w:val="Style3"/>
        <w:tabs>
          <w:tab w:val="clear" w:pos="360"/>
          <w:tab w:val="left" w:pos="0"/>
        </w:tabs>
        <w:ind w:left="0" w:firstLine="0"/>
        <w:rPr>
          <w:rFonts w:eastAsia="PMingLiU"/>
          <w:b w:val="0"/>
          <w:lang w:val="ro-MD" w:eastAsia="zh-CN"/>
        </w:rPr>
      </w:pPr>
    </w:p>
    <w:p w14:paraId="146C6EDB" w14:textId="77777777" w:rsidR="004063D9" w:rsidRPr="00FF430B" w:rsidRDefault="004063D9" w:rsidP="0017664F">
      <w:pPr>
        <w:pStyle w:val="Style3"/>
        <w:tabs>
          <w:tab w:val="clear" w:pos="360"/>
          <w:tab w:val="left" w:pos="0"/>
        </w:tabs>
        <w:spacing w:before="0" w:beforeAutospacing="0" w:after="0"/>
        <w:ind w:left="0" w:firstLine="0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lang w:val="ro-MD" w:eastAsia="zh-CN"/>
        </w:rPr>
        <w:t>1._________________________ preşedinte _____________________________</w:t>
      </w:r>
    </w:p>
    <w:p w14:paraId="1EE57558" w14:textId="77777777" w:rsidR="004063D9" w:rsidRPr="00FF430B" w:rsidRDefault="004063D9" w:rsidP="0017664F">
      <w:pPr>
        <w:pStyle w:val="Style3"/>
        <w:tabs>
          <w:tab w:val="clear" w:pos="360"/>
          <w:tab w:val="left" w:pos="0"/>
        </w:tabs>
        <w:spacing w:before="0" w:beforeAutospacing="0" w:after="0"/>
        <w:ind w:left="0" w:firstLine="0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lang w:val="ro-MD" w:eastAsia="zh-CN"/>
        </w:rPr>
        <w:t>2. _________________________membru</w:t>
      </w:r>
      <w:r w:rsidRPr="00FF430B">
        <w:rPr>
          <w:rFonts w:eastAsia="PMingLiU"/>
          <w:b w:val="0"/>
          <w:lang w:val="ro-MD" w:eastAsia="zh-CN"/>
        </w:rPr>
        <w:softHyphen/>
      </w:r>
      <w:r w:rsidRPr="00FF430B">
        <w:rPr>
          <w:rFonts w:eastAsia="PMingLiU"/>
          <w:b w:val="0"/>
          <w:lang w:val="ro-MD" w:eastAsia="zh-CN"/>
        </w:rPr>
        <w:softHyphen/>
      </w:r>
      <w:r w:rsidRPr="00FF430B">
        <w:rPr>
          <w:rFonts w:eastAsia="PMingLiU"/>
          <w:b w:val="0"/>
          <w:lang w:val="ro-MD" w:eastAsia="zh-CN"/>
        </w:rPr>
        <w:softHyphen/>
      </w:r>
      <w:r w:rsidRPr="00FF430B">
        <w:rPr>
          <w:rFonts w:eastAsia="PMingLiU"/>
          <w:b w:val="0"/>
          <w:lang w:val="ro-MD" w:eastAsia="zh-CN"/>
        </w:rPr>
        <w:softHyphen/>
      </w:r>
      <w:r w:rsidRPr="00FF430B">
        <w:rPr>
          <w:rFonts w:eastAsia="PMingLiU"/>
          <w:b w:val="0"/>
          <w:lang w:val="ro-MD" w:eastAsia="zh-CN"/>
        </w:rPr>
        <w:softHyphen/>
        <w:t xml:space="preserve"> ______________________________</w:t>
      </w:r>
    </w:p>
    <w:p w14:paraId="63D363C5" w14:textId="77777777" w:rsidR="004063D9" w:rsidRPr="00FF430B" w:rsidRDefault="004063D9" w:rsidP="0017664F">
      <w:pPr>
        <w:pStyle w:val="Style3"/>
        <w:tabs>
          <w:tab w:val="clear" w:pos="360"/>
          <w:tab w:val="left" w:pos="0"/>
        </w:tabs>
        <w:spacing w:before="0" w:beforeAutospacing="0" w:after="0"/>
        <w:ind w:left="0" w:firstLine="0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lang w:val="ro-MD" w:eastAsia="zh-CN"/>
        </w:rPr>
        <w:t>3._________________________ membru______________________________</w:t>
      </w:r>
    </w:p>
    <w:p w14:paraId="3FA75C40" w14:textId="77777777" w:rsidR="004063D9" w:rsidRPr="00FF430B" w:rsidRDefault="004063D9" w:rsidP="0017664F">
      <w:pPr>
        <w:pStyle w:val="Style3"/>
        <w:tabs>
          <w:tab w:val="clear" w:pos="360"/>
          <w:tab w:val="left" w:pos="0"/>
        </w:tabs>
        <w:spacing w:before="0" w:beforeAutospacing="0" w:after="0"/>
        <w:ind w:left="0" w:firstLine="0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lang w:val="ro-MD" w:eastAsia="zh-CN"/>
        </w:rPr>
        <w:t>4._________________________ membru______________________________</w:t>
      </w:r>
    </w:p>
    <w:p w14:paraId="128ADB5E" w14:textId="77777777" w:rsidR="004063D9" w:rsidRPr="00FF430B" w:rsidRDefault="004063D9" w:rsidP="0017664F">
      <w:pPr>
        <w:pStyle w:val="Style3"/>
        <w:tabs>
          <w:tab w:val="clear" w:pos="360"/>
          <w:tab w:val="left" w:pos="0"/>
        </w:tabs>
        <w:spacing w:before="0" w:beforeAutospacing="0" w:after="0"/>
        <w:ind w:left="0" w:firstLine="0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lang w:val="ro-MD" w:eastAsia="zh-CN"/>
        </w:rPr>
        <w:t xml:space="preserve">5._________________________ membru______________________________                   </w:t>
      </w:r>
    </w:p>
    <w:p w14:paraId="740E7000" w14:textId="77777777" w:rsidR="004063D9" w:rsidRPr="00FF430B" w:rsidRDefault="0017664F" w:rsidP="0017664F">
      <w:pPr>
        <w:pStyle w:val="Style3"/>
        <w:tabs>
          <w:tab w:val="left" w:pos="0"/>
          <w:tab w:val="left" w:pos="567"/>
        </w:tabs>
        <w:spacing w:before="0" w:beforeAutospacing="0" w:after="0"/>
        <w:ind w:left="0" w:firstLine="0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lang w:val="ro-MD" w:eastAsia="zh-CN"/>
        </w:rPr>
        <w:t>etc.</w:t>
      </w:r>
    </w:p>
    <w:p w14:paraId="68EB9B72" w14:textId="77777777" w:rsidR="0017664F" w:rsidRPr="00FF430B" w:rsidRDefault="0017664F" w:rsidP="0017664F">
      <w:pPr>
        <w:pStyle w:val="Style3"/>
        <w:tabs>
          <w:tab w:val="left" w:pos="567"/>
        </w:tabs>
        <w:ind w:left="0" w:firstLine="0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lang w:val="ro-MD" w:eastAsia="zh-CN"/>
        </w:rPr>
        <w:t>Până la data limită de depunere a ofertelor s-au depus la sediul organizatorului concursului/SIA RSAP oferte, după cum urmează:</w:t>
      </w:r>
    </w:p>
    <w:p w14:paraId="31B75089" w14:textId="77777777" w:rsidR="0017664F" w:rsidRPr="00FF430B" w:rsidRDefault="0017664F" w:rsidP="0017664F">
      <w:pPr>
        <w:pStyle w:val="Style3"/>
        <w:tabs>
          <w:tab w:val="left" w:pos="567"/>
        </w:tabs>
        <w:spacing w:before="0" w:beforeAutospacing="0" w:after="0"/>
        <w:ind w:left="913" w:hanging="913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lang w:val="ro-MD" w:eastAsia="zh-CN"/>
        </w:rPr>
        <w:t>1._________________________________________</w:t>
      </w:r>
    </w:p>
    <w:p w14:paraId="609975BA" w14:textId="77777777" w:rsidR="0017664F" w:rsidRPr="00FF430B" w:rsidRDefault="0017664F" w:rsidP="0017664F">
      <w:pPr>
        <w:pStyle w:val="Style3"/>
        <w:tabs>
          <w:tab w:val="left" w:pos="567"/>
        </w:tabs>
        <w:spacing w:before="0" w:beforeAutospacing="0" w:after="0"/>
        <w:ind w:left="913" w:hanging="913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lang w:val="ro-MD" w:eastAsia="zh-CN"/>
        </w:rPr>
        <w:t>2._________________________________________</w:t>
      </w:r>
    </w:p>
    <w:p w14:paraId="7A46583A" w14:textId="77777777" w:rsidR="0017664F" w:rsidRPr="00FF430B" w:rsidRDefault="0017664F" w:rsidP="0017664F">
      <w:pPr>
        <w:pStyle w:val="Style3"/>
        <w:tabs>
          <w:tab w:val="left" w:pos="567"/>
        </w:tabs>
        <w:spacing w:before="0" w:beforeAutospacing="0" w:after="0"/>
        <w:ind w:left="913" w:hanging="913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lang w:val="ro-MD" w:eastAsia="zh-CN"/>
        </w:rPr>
        <w:t>3._________________________________________</w:t>
      </w:r>
    </w:p>
    <w:p w14:paraId="77B3AC57" w14:textId="77777777" w:rsidR="0017664F" w:rsidRPr="00FF430B" w:rsidRDefault="0017664F" w:rsidP="0017664F">
      <w:pPr>
        <w:pStyle w:val="Style3"/>
        <w:tabs>
          <w:tab w:val="left" w:pos="567"/>
        </w:tabs>
        <w:spacing w:before="0" w:beforeAutospacing="0" w:after="0"/>
        <w:ind w:left="913" w:hanging="913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lang w:val="ro-MD" w:eastAsia="zh-CN"/>
        </w:rPr>
        <w:t>4._________________________________________</w:t>
      </w:r>
    </w:p>
    <w:p w14:paraId="42E78ECD" w14:textId="77777777" w:rsidR="0017664F" w:rsidRPr="00FF430B" w:rsidRDefault="0017664F" w:rsidP="0017664F">
      <w:pPr>
        <w:pStyle w:val="Style3"/>
        <w:tabs>
          <w:tab w:val="left" w:pos="567"/>
        </w:tabs>
        <w:spacing w:before="0" w:beforeAutospacing="0" w:after="0"/>
        <w:ind w:left="913" w:hanging="913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lang w:val="ro-MD" w:eastAsia="zh-CN"/>
        </w:rPr>
        <w:t>etc.</w:t>
      </w:r>
    </w:p>
    <w:p w14:paraId="485E186D" w14:textId="77777777" w:rsidR="004063D9" w:rsidRPr="00FF430B" w:rsidRDefault="004063D9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b w:val="0"/>
          <w:lang w:val="ro-MD" w:eastAsia="zh-CN"/>
        </w:rPr>
      </w:pPr>
    </w:p>
    <w:p w14:paraId="5CDBF226" w14:textId="77777777" w:rsidR="004063D9" w:rsidRPr="00FF430B" w:rsidRDefault="00401E90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Informaţia privind </w:t>
      </w:r>
      <w:r w:rsidR="00CF55CA" w:rsidRPr="00FF430B">
        <w:rPr>
          <w:rFonts w:eastAsia="PMingLiU"/>
          <w:lang w:val="ro-MD" w:eastAsia="zh-CN"/>
        </w:rPr>
        <w:t xml:space="preserve">întrunirea condițiilor de calificare și </w:t>
      </w:r>
      <w:r w:rsidR="00C32CB2" w:rsidRPr="00FF430B">
        <w:rPr>
          <w:rFonts w:eastAsia="PMingLiU"/>
          <w:lang w:val="ro-MD" w:eastAsia="zh-CN"/>
        </w:rPr>
        <w:t xml:space="preserve">de </w:t>
      </w:r>
      <w:r w:rsidR="00CF55CA" w:rsidRPr="00FF430B">
        <w:rPr>
          <w:rFonts w:eastAsia="PMingLiU"/>
          <w:lang w:val="ro-MD" w:eastAsia="zh-CN"/>
        </w:rPr>
        <w:t xml:space="preserve">selecție a </w:t>
      </w:r>
      <w:r w:rsidRPr="00FF430B">
        <w:rPr>
          <w:rFonts w:eastAsia="PMingLiU"/>
          <w:lang w:val="ro-MD" w:eastAsia="zh-CN"/>
        </w:rPr>
        <w:t>candidaților:</w:t>
      </w:r>
    </w:p>
    <w:tbl>
      <w:tblPr>
        <w:tblW w:w="9533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6"/>
        <w:gridCol w:w="5317"/>
      </w:tblGrid>
      <w:tr w:rsidR="00455A94" w:rsidRPr="00EC30C2" w14:paraId="0E401A2E" w14:textId="77777777" w:rsidTr="00455A94">
        <w:tc>
          <w:tcPr>
            <w:tcW w:w="94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14:paraId="7CE592DD" w14:textId="77777777" w:rsidR="00455A94" w:rsidRPr="00FF430B" w:rsidRDefault="00455A94" w:rsidP="00F059B8">
            <w:pPr>
              <w:rPr>
                <w:bCs/>
                <w:color w:val="000000" w:themeColor="text1"/>
                <w:lang w:val="ro-MD"/>
              </w:rPr>
            </w:pPr>
            <w:r w:rsidRPr="00FF430B">
              <w:rPr>
                <w:bCs/>
                <w:color w:val="000000" w:themeColor="text1"/>
                <w:lang w:val="ro-MD"/>
              </w:rPr>
              <w:t>CANDIDAT</w:t>
            </w:r>
          </w:p>
        </w:tc>
      </w:tr>
      <w:tr w:rsidR="00455A94" w:rsidRPr="00EC30C2" w14:paraId="0226D751" w14:textId="77777777" w:rsidTr="00455A94">
        <w:trPr>
          <w:trHeight w:val="176"/>
        </w:trPr>
        <w:tc>
          <w:tcPr>
            <w:tcW w:w="41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24" w:type="dxa"/>
              <w:left w:w="540" w:type="dxa"/>
              <w:bottom w:w="24" w:type="dxa"/>
              <w:right w:w="24" w:type="dxa"/>
            </w:tcMar>
            <w:vAlign w:val="center"/>
            <w:hideMark/>
          </w:tcPr>
          <w:p w14:paraId="4C390DC8" w14:textId="77777777" w:rsidR="00455A94" w:rsidRPr="00FF430B" w:rsidRDefault="00455A94" w:rsidP="00F059B8">
            <w:pPr>
              <w:rPr>
                <w:bCs/>
                <w:color w:val="000000" w:themeColor="text1"/>
                <w:lang w:val="ro-MD"/>
              </w:rPr>
            </w:pPr>
            <w:r w:rsidRPr="00FF430B">
              <w:rPr>
                <w:bCs/>
                <w:color w:val="000000" w:themeColor="text1"/>
                <w:lang w:val="ro-MD"/>
              </w:rPr>
              <w:t>Documentele solicitate şi alte condiţii, cerinţe faţă de operatorul economic</w:t>
            </w:r>
          </w:p>
        </w:tc>
        <w:tc>
          <w:tcPr>
            <w:tcW w:w="4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14:paraId="43D29EE7" w14:textId="77777777" w:rsidR="00455A94" w:rsidRPr="00FF430B" w:rsidRDefault="00455A94" w:rsidP="00F059B8">
            <w:pPr>
              <w:jc w:val="center"/>
              <w:rPr>
                <w:bCs/>
                <w:color w:val="000000" w:themeColor="text1"/>
                <w:lang w:val="ro-MD"/>
              </w:rPr>
            </w:pPr>
            <w:r w:rsidRPr="00FF430B">
              <w:rPr>
                <w:bCs/>
                <w:color w:val="000000" w:themeColor="text1"/>
                <w:lang w:val="ro-MD"/>
              </w:rPr>
              <w:t xml:space="preserve">Corespundere                                  </w:t>
            </w:r>
          </w:p>
        </w:tc>
      </w:tr>
      <w:tr w:rsidR="00455A94" w:rsidRPr="00EC30C2" w14:paraId="017245F5" w14:textId="77777777" w:rsidTr="00455A94">
        <w:trPr>
          <w:trHeight w:val="176"/>
        </w:trPr>
        <w:tc>
          <w:tcPr>
            <w:tcW w:w="41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24" w:type="dxa"/>
              <w:left w:w="540" w:type="dxa"/>
              <w:bottom w:w="24" w:type="dxa"/>
              <w:right w:w="24" w:type="dxa"/>
            </w:tcMar>
            <w:vAlign w:val="center"/>
            <w:hideMark/>
          </w:tcPr>
          <w:p w14:paraId="271EF846" w14:textId="77777777" w:rsidR="00455A94" w:rsidRPr="00FF430B" w:rsidRDefault="00455A94" w:rsidP="00F059B8">
            <w:pPr>
              <w:rPr>
                <w:bCs/>
                <w:color w:val="000000" w:themeColor="text1"/>
                <w:lang w:val="ro-MD"/>
              </w:rPr>
            </w:pPr>
          </w:p>
        </w:tc>
        <w:tc>
          <w:tcPr>
            <w:tcW w:w="4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14:paraId="6A275199" w14:textId="77777777" w:rsidR="00455A94" w:rsidRPr="00FF430B" w:rsidRDefault="00455A94" w:rsidP="00F059B8">
            <w:pPr>
              <w:jc w:val="center"/>
              <w:rPr>
                <w:bCs/>
                <w:color w:val="000000" w:themeColor="text1"/>
                <w:lang w:val="ro-MD"/>
              </w:rPr>
            </w:pPr>
          </w:p>
        </w:tc>
      </w:tr>
      <w:tr w:rsidR="00455A94" w:rsidRPr="00EC30C2" w14:paraId="5F21FCA8" w14:textId="77777777" w:rsidTr="00455A94">
        <w:trPr>
          <w:trHeight w:val="176"/>
        </w:trPr>
        <w:tc>
          <w:tcPr>
            <w:tcW w:w="41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24" w:type="dxa"/>
              <w:left w:w="540" w:type="dxa"/>
              <w:bottom w:w="24" w:type="dxa"/>
              <w:right w:w="24" w:type="dxa"/>
            </w:tcMar>
            <w:vAlign w:val="center"/>
            <w:hideMark/>
          </w:tcPr>
          <w:p w14:paraId="17F286A6" w14:textId="77777777" w:rsidR="00455A94" w:rsidRPr="00FF430B" w:rsidRDefault="00455A94" w:rsidP="00F059B8">
            <w:pPr>
              <w:rPr>
                <w:bCs/>
                <w:color w:val="000000" w:themeColor="text1"/>
                <w:lang w:val="ro-MD"/>
              </w:rPr>
            </w:pPr>
          </w:p>
        </w:tc>
        <w:tc>
          <w:tcPr>
            <w:tcW w:w="4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14:paraId="4E243C16" w14:textId="77777777" w:rsidR="00455A94" w:rsidRPr="00FF430B" w:rsidRDefault="00455A94" w:rsidP="00F059B8">
            <w:pPr>
              <w:jc w:val="center"/>
              <w:rPr>
                <w:bCs/>
                <w:color w:val="000000" w:themeColor="text1"/>
                <w:lang w:val="ro-MD"/>
              </w:rPr>
            </w:pPr>
          </w:p>
        </w:tc>
      </w:tr>
      <w:tr w:rsidR="00455A94" w:rsidRPr="00EC30C2" w14:paraId="6AC46D1D" w14:textId="77777777" w:rsidTr="00455A94">
        <w:trPr>
          <w:trHeight w:val="176"/>
        </w:trPr>
        <w:tc>
          <w:tcPr>
            <w:tcW w:w="41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24" w:type="dxa"/>
              <w:left w:w="540" w:type="dxa"/>
              <w:bottom w:w="24" w:type="dxa"/>
              <w:right w:w="24" w:type="dxa"/>
            </w:tcMar>
            <w:vAlign w:val="center"/>
            <w:hideMark/>
          </w:tcPr>
          <w:p w14:paraId="35E6A754" w14:textId="77777777" w:rsidR="00455A94" w:rsidRPr="00FF430B" w:rsidRDefault="00455A94" w:rsidP="00F059B8">
            <w:pPr>
              <w:rPr>
                <w:bCs/>
                <w:color w:val="000000" w:themeColor="text1"/>
                <w:lang w:val="ro-MD"/>
              </w:rPr>
            </w:pPr>
          </w:p>
        </w:tc>
        <w:tc>
          <w:tcPr>
            <w:tcW w:w="46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14:paraId="6CAE0360" w14:textId="77777777" w:rsidR="00455A94" w:rsidRPr="00FF430B" w:rsidRDefault="00455A94" w:rsidP="00F059B8">
            <w:pPr>
              <w:jc w:val="center"/>
              <w:rPr>
                <w:bCs/>
                <w:color w:val="000000" w:themeColor="text1"/>
                <w:lang w:val="ro-MD"/>
              </w:rPr>
            </w:pPr>
          </w:p>
        </w:tc>
      </w:tr>
    </w:tbl>
    <w:p w14:paraId="0C9AD977" w14:textId="77777777" w:rsidR="004063D9" w:rsidRPr="00FF430B" w:rsidRDefault="004063D9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p w14:paraId="2B955B4F" w14:textId="77777777" w:rsidR="004063D9" w:rsidRPr="00FF430B" w:rsidRDefault="00111546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Constatări/Comentarii privind documentele de calificare:</w:t>
      </w:r>
    </w:p>
    <w:p w14:paraId="1BDCBE91" w14:textId="77777777" w:rsidR="00111546" w:rsidRPr="00FF430B" w:rsidRDefault="005B235E" w:rsidP="005B235E">
      <w:pPr>
        <w:pStyle w:val="Style3"/>
        <w:tabs>
          <w:tab w:val="left" w:pos="567"/>
        </w:tabs>
        <w:spacing w:before="0" w:beforeAutospacing="0" w:after="0"/>
        <w:ind w:left="0" w:right="-144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_______________________________________________________________________________</w:t>
      </w:r>
    </w:p>
    <w:p w14:paraId="7E87847B" w14:textId="77777777" w:rsidR="00694C64" w:rsidRPr="00FF430B" w:rsidRDefault="00694C64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p w14:paraId="2FF271A6" w14:textId="77777777" w:rsidR="00111546" w:rsidRPr="00FF430B" w:rsidRDefault="00694C64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Candidați respinși/descalificaţi:</w:t>
      </w:r>
    </w:p>
    <w:p w14:paraId="02FEB6AA" w14:textId="77777777" w:rsidR="005B235E" w:rsidRPr="00FF430B" w:rsidRDefault="005B235E" w:rsidP="005B235E">
      <w:pPr>
        <w:pStyle w:val="Style3"/>
        <w:tabs>
          <w:tab w:val="left" w:pos="567"/>
        </w:tabs>
        <w:spacing w:before="0" w:beforeAutospacing="0" w:after="0"/>
        <w:ind w:left="0" w:right="-144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_______________________________________________________________________________</w:t>
      </w:r>
    </w:p>
    <w:p w14:paraId="00B24492" w14:textId="77777777" w:rsidR="005B235E" w:rsidRPr="00FF430B" w:rsidRDefault="005B235E" w:rsidP="005B235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p w14:paraId="51FD39FB" w14:textId="77777777" w:rsidR="00111546" w:rsidRPr="00FF430B" w:rsidRDefault="00111546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p w14:paraId="7AA631B5" w14:textId="77777777" w:rsidR="00694C64" w:rsidRPr="00FF430B" w:rsidRDefault="00694C64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Candidații respinși din cauza neprezentării/necorespunderii documentelor de calificare</w:t>
      </w:r>
      <w:r w:rsidR="00B77248" w:rsidRPr="00FF430B">
        <w:rPr>
          <w:rFonts w:eastAsia="PMingLiU"/>
          <w:lang w:val="ro-MD" w:eastAsia="zh-CN"/>
        </w:rPr>
        <w:t xml:space="preserve"> și </w:t>
      </w:r>
      <w:r w:rsidR="00C32CB2" w:rsidRPr="00FF430B">
        <w:rPr>
          <w:rFonts w:eastAsia="PMingLiU"/>
          <w:lang w:val="ro-MD" w:eastAsia="zh-CN"/>
        </w:rPr>
        <w:t xml:space="preserve">de </w:t>
      </w:r>
      <w:r w:rsidR="00B77248" w:rsidRPr="00FF430B">
        <w:rPr>
          <w:rFonts w:eastAsia="PMingLiU"/>
          <w:lang w:val="ro-MD" w:eastAsia="zh-CN"/>
        </w:rPr>
        <w:t>selecție</w:t>
      </w:r>
      <w:r w:rsidRPr="00FF430B">
        <w:rPr>
          <w:rFonts w:eastAsia="PMingLiU"/>
          <w:lang w:val="ro-MD" w:eastAsia="zh-CN"/>
        </w:rPr>
        <w:t>:</w:t>
      </w:r>
    </w:p>
    <w:p w14:paraId="54CDF08D" w14:textId="77777777" w:rsidR="005B235E" w:rsidRPr="00FF430B" w:rsidRDefault="005B235E" w:rsidP="005B235E">
      <w:pPr>
        <w:pStyle w:val="Style3"/>
        <w:tabs>
          <w:tab w:val="left" w:pos="567"/>
        </w:tabs>
        <w:spacing w:before="0" w:beforeAutospacing="0" w:after="0"/>
        <w:ind w:left="0" w:right="-144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_______________________________________________________________________________</w:t>
      </w:r>
    </w:p>
    <w:p w14:paraId="7B923E8A" w14:textId="77777777" w:rsidR="005B235E" w:rsidRPr="00FF430B" w:rsidRDefault="005B235E" w:rsidP="005B235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p w14:paraId="347634DC" w14:textId="77777777" w:rsidR="00694C64" w:rsidRPr="00FF430B" w:rsidRDefault="0014385D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Rezultatele preselecției:</w:t>
      </w:r>
    </w:p>
    <w:p w14:paraId="35D6B829" w14:textId="77777777" w:rsidR="005B235E" w:rsidRPr="00FF430B" w:rsidRDefault="005B235E" w:rsidP="005B235E">
      <w:pPr>
        <w:pStyle w:val="Style3"/>
        <w:tabs>
          <w:tab w:val="left" w:pos="567"/>
        </w:tabs>
        <w:spacing w:before="0" w:beforeAutospacing="0" w:after="0"/>
        <w:ind w:left="0" w:right="-144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_______________________________________________________________________________</w:t>
      </w:r>
    </w:p>
    <w:p w14:paraId="0963C760" w14:textId="77777777" w:rsidR="00244A30" w:rsidRPr="00FF430B" w:rsidRDefault="00244A30" w:rsidP="00244A30">
      <w:pPr>
        <w:pStyle w:val="Style3"/>
        <w:tabs>
          <w:tab w:val="left" w:pos="567"/>
        </w:tabs>
        <w:ind w:left="0" w:firstLine="0"/>
        <w:jc w:val="both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lang w:val="ro-MD" w:eastAsia="zh-CN"/>
        </w:rPr>
        <w:t>De asemenea</w:t>
      </w:r>
      <w:r w:rsidR="001C439F" w:rsidRPr="00FF430B">
        <w:rPr>
          <w:rFonts w:eastAsia="PMingLiU"/>
          <w:b w:val="0"/>
          <w:lang w:val="ro-MD" w:eastAsia="zh-CN"/>
        </w:rPr>
        <w:t>,</w:t>
      </w:r>
      <w:r w:rsidRPr="00FF430B">
        <w:rPr>
          <w:rFonts w:eastAsia="PMingLiU"/>
          <w:b w:val="0"/>
          <w:lang w:val="ro-MD" w:eastAsia="zh-CN"/>
        </w:rPr>
        <w:t xml:space="preserve"> autoritatea contractantă va informa</w:t>
      </w:r>
      <w:r w:rsidR="00FA0A8D" w:rsidRPr="00FF430B">
        <w:rPr>
          <w:rFonts w:eastAsia="PMingLiU"/>
          <w:b w:val="0"/>
          <w:lang w:val="ro-MD" w:eastAsia="zh-CN"/>
        </w:rPr>
        <w:t xml:space="preserve"> </w:t>
      </w:r>
      <w:r w:rsidRPr="00FF430B">
        <w:rPr>
          <w:rFonts w:eastAsia="PMingLiU"/>
          <w:b w:val="0"/>
          <w:lang w:val="ro-MD" w:eastAsia="zh-CN"/>
        </w:rPr>
        <w:t>ceilalți candidați neselectați</w:t>
      </w:r>
      <w:r w:rsidR="00FA0A8D" w:rsidRPr="00FF430B">
        <w:rPr>
          <w:rFonts w:eastAsia="PMingLiU"/>
          <w:b w:val="0"/>
          <w:lang w:val="ro-MD" w:eastAsia="zh-CN"/>
        </w:rPr>
        <w:t xml:space="preserve"> </w:t>
      </w:r>
      <w:r w:rsidRPr="00FF430B">
        <w:rPr>
          <w:rFonts w:eastAsia="PMingLiU"/>
          <w:b w:val="0"/>
          <w:lang w:val="ro-MD" w:eastAsia="zh-CN"/>
        </w:rPr>
        <w:t>despre rezultatele</w:t>
      </w:r>
      <w:r w:rsidR="00FA0A8D" w:rsidRPr="00FF430B">
        <w:rPr>
          <w:rFonts w:eastAsia="PMingLiU"/>
          <w:b w:val="0"/>
          <w:lang w:val="ro-MD" w:eastAsia="zh-CN"/>
        </w:rPr>
        <w:t xml:space="preserve"> </w:t>
      </w:r>
      <w:r w:rsidRPr="00FF430B">
        <w:rPr>
          <w:rFonts w:eastAsia="PMingLiU"/>
          <w:b w:val="0"/>
          <w:lang w:val="ro-MD" w:eastAsia="zh-CN"/>
        </w:rPr>
        <w:t>preselecției.</w:t>
      </w:r>
    </w:p>
    <w:p w14:paraId="53E4767B" w14:textId="77777777" w:rsidR="005B235E" w:rsidRPr="00FF430B" w:rsidRDefault="005B235E" w:rsidP="005B235E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p w14:paraId="7EA226E5" w14:textId="77777777" w:rsidR="00522B45" w:rsidRPr="00FF430B" w:rsidRDefault="00522B45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Candidații preselec</w:t>
      </w:r>
      <w:r w:rsidR="003C4159" w:rsidRPr="00FF430B">
        <w:rPr>
          <w:rFonts w:eastAsia="PMingLiU"/>
          <w:lang w:val="ro-MD" w:eastAsia="zh-CN"/>
        </w:rPr>
        <w:t>ta</w:t>
      </w:r>
      <w:r w:rsidRPr="00FF430B">
        <w:rPr>
          <w:rFonts w:eastAsia="PMingLiU"/>
          <w:lang w:val="ro-MD" w:eastAsia="zh-CN"/>
        </w:rPr>
        <w:t>ți:</w:t>
      </w:r>
    </w:p>
    <w:p w14:paraId="2DBB13B5" w14:textId="77777777" w:rsidR="003C4159" w:rsidRPr="00FF430B" w:rsidRDefault="003C4159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1.</w:t>
      </w:r>
    </w:p>
    <w:p w14:paraId="7CEFCB9C" w14:textId="77777777" w:rsidR="003C4159" w:rsidRPr="00FF430B" w:rsidRDefault="003C4159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2.</w:t>
      </w:r>
    </w:p>
    <w:p w14:paraId="16631D1B" w14:textId="77777777" w:rsidR="003C4159" w:rsidRPr="00FF430B" w:rsidRDefault="003C4159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3.</w:t>
      </w:r>
    </w:p>
    <w:p w14:paraId="73604AFB" w14:textId="77777777" w:rsidR="003C4159" w:rsidRPr="00FF430B" w:rsidRDefault="0014385D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etc.</w:t>
      </w:r>
    </w:p>
    <w:p w14:paraId="50296589" w14:textId="77777777" w:rsidR="003C4159" w:rsidRPr="00FF430B" w:rsidRDefault="003C4159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p w14:paraId="5F291767" w14:textId="77777777" w:rsidR="003C4159" w:rsidRPr="00FF430B" w:rsidRDefault="00160DF3" w:rsidP="00C32CB2">
      <w:pPr>
        <w:pStyle w:val="Style3"/>
        <w:tabs>
          <w:tab w:val="left" w:pos="567"/>
        </w:tabs>
        <w:spacing w:before="0" w:beforeAutospacing="0" w:after="0"/>
        <w:ind w:left="0" w:firstLine="0"/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Organizatorul procedurii de preselecție de achiziţie publică va anunţa şi va invita în scris</w:t>
      </w:r>
      <w:r w:rsidR="00D208D2" w:rsidRPr="00FF430B">
        <w:rPr>
          <w:rFonts w:eastAsia="PMingLiU"/>
          <w:lang w:val="ro-MD" w:eastAsia="zh-CN"/>
        </w:rPr>
        <w:t>/prin mijloace electronice</w:t>
      </w:r>
      <w:r w:rsidR="00FA0A8D" w:rsidRPr="00FF430B">
        <w:rPr>
          <w:rFonts w:eastAsia="PMingLiU"/>
          <w:lang w:val="ro-MD" w:eastAsia="zh-CN"/>
        </w:rPr>
        <w:t xml:space="preserve"> </w:t>
      </w:r>
      <w:r w:rsidRPr="00FF430B">
        <w:rPr>
          <w:rFonts w:eastAsia="PMingLiU"/>
          <w:lang w:val="ro-MD" w:eastAsia="zh-CN"/>
        </w:rPr>
        <w:t>candidații</w:t>
      </w:r>
      <w:r w:rsidR="00FA0A8D" w:rsidRPr="00FF430B">
        <w:rPr>
          <w:rFonts w:eastAsia="PMingLiU"/>
          <w:lang w:val="ro-MD" w:eastAsia="zh-CN"/>
        </w:rPr>
        <w:t xml:space="preserve"> </w:t>
      </w:r>
      <w:r w:rsidR="00BC7216" w:rsidRPr="00FF430B">
        <w:rPr>
          <w:rFonts w:eastAsia="PMingLiU"/>
          <w:lang w:val="ro-MD" w:eastAsia="zh-CN"/>
        </w:rPr>
        <w:t>selectați</w:t>
      </w:r>
      <w:r w:rsidRPr="00FF430B">
        <w:rPr>
          <w:rFonts w:eastAsia="PMingLiU"/>
          <w:lang w:val="ro-MD" w:eastAsia="zh-CN"/>
        </w:rPr>
        <w:t>:</w:t>
      </w:r>
    </w:p>
    <w:p w14:paraId="4673B411" w14:textId="77777777" w:rsidR="00962A3C" w:rsidRPr="00FF430B" w:rsidRDefault="00962A3C" w:rsidP="00962A3C">
      <w:pPr>
        <w:pStyle w:val="Style3"/>
        <w:tabs>
          <w:tab w:val="left" w:pos="567"/>
        </w:tabs>
        <w:spacing w:before="0" w:beforeAutospacing="0" w:after="0"/>
        <w:ind w:left="0" w:right="-144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_______________________________________________________________________________</w:t>
      </w:r>
    </w:p>
    <w:p w14:paraId="5FCFCE5C" w14:textId="77777777" w:rsidR="003F2E01" w:rsidRPr="00FF430B" w:rsidRDefault="003F2E01" w:rsidP="00244A30">
      <w:pPr>
        <w:pStyle w:val="Style3"/>
        <w:tabs>
          <w:tab w:val="left" w:pos="567"/>
        </w:tabs>
        <w:spacing w:before="0" w:beforeAutospacing="0" w:after="0"/>
        <w:ind w:left="0" w:firstLine="0"/>
        <w:jc w:val="both"/>
        <w:rPr>
          <w:rFonts w:eastAsia="PMingLiU"/>
          <w:b w:val="0"/>
          <w:i/>
          <w:lang w:val="ro-MD" w:eastAsia="zh-CN"/>
        </w:rPr>
      </w:pPr>
    </w:p>
    <w:p w14:paraId="422C85A0" w14:textId="77777777" w:rsidR="002A26B7" w:rsidRPr="00FF430B" w:rsidRDefault="003F2E01" w:rsidP="00244A30">
      <w:pPr>
        <w:pStyle w:val="Style3"/>
        <w:tabs>
          <w:tab w:val="left" w:pos="567"/>
        </w:tabs>
        <w:spacing w:before="0" w:beforeAutospacing="0" w:after="0"/>
        <w:ind w:left="0" w:firstLine="0"/>
        <w:jc w:val="both"/>
        <w:rPr>
          <w:rFonts w:eastAsia="PMingLiU"/>
          <w:b w:val="0"/>
          <w:lang w:val="ro-MD" w:eastAsia="zh-CN"/>
        </w:rPr>
      </w:pPr>
      <w:r w:rsidRPr="00FF430B">
        <w:rPr>
          <w:rFonts w:eastAsia="PMingLiU"/>
          <w:b w:val="0"/>
          <w:i/>
          <w:lang w:val="ro-MD" w:eastAsia="zh-CN"/>
        </w:rPr>
        <w:t>Rezultatele în urma dialogului cu candidaţii admişi în urma preselecţiei(Dialog competitiv), pentru identificarea soluţiei/soluţiilor care să răspundă necesităţilor autorităţii contractante şi în baza căreia/cărora candidaţii vor elabora şi vor depune oferta finală</w:t>
      </w:r>
      <w:r w:rsidRPr="00FF430B">
        <w:rPr>
          <w:rFonts w:eastAsia="PMingLiU"/>
          <w:b w:val="0"/>
          <w:lang w:val="ro-MD" w:eastAsia="zh-CN"/>
        </w:rPr>
        <w:t>:</w:t>
      </w:r>
    </w:p>
    <w:p w14:paraId="410F1BAC" w14:textId="77777777" w:rsidR="003F2E01" w:rsidRPr="00FF430B" w:rsidRDefault="003F2E01" w:rsidP="003F2E01">
      <w:pPr>
        <w:pStyle w:val="Style3"/>
        <w:tabs>
          <w:tab w:val="left" w:pos="567"/>
        </w:tabs>
        <w:spacing w:before="0" w:beforeAutospacing="0" w:after="0"/>
        <w:ind w:left="0" w:right="-144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_______________________________________________________________________________</w:t>
      </w:r>
    </w:p>
    <w:p w14:paraId="7BA5796F" w14:textId="77777777" w:rsidR="003F2E01" w:rsidRPr="00FF430B" w:rsidRDefault="003F2E01" w:rsidP="00244A30">
      <w:pPr>
        <w:pStyle w:val="Style3"/>
        <w:tabs>
          <w:tab w:val="left" w:pos="567"/>
        </w:tabs>
        <w:spacing w:before="0" w:beforeAutospacing="0" w:after="0"/>
        <w:ind w:left="0" w:firstLine="0"/>
        <w:jc w:val="both"/>
        <w:rPr>
          <w:rFonts w:eastAsia="PMingLiU"/>
          <w:b w:val="0"/>
          <w:lang w:val="ro-MD" w:eastAsia="zh-CN"/>
        </w:rPr>
      </w:pPr>
    </w:p>
    <w:p w14:paraId="1630A35E" w14:textId="77777777" w:rsidR="00EC4378" w:rsidRPr="00FF430B" w:rsidRDefault="00EC4378" w:rsidP="00244A30">
      <w:pPr>
        <w:pStyle w:val="Style3"/>
        <w:tabs>
          <w:tab w:val="left" w:pos="567"/>
        </w:tabs>
        <w:ind w:hanging="1338"/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Semnăturile membrilor grupului de lucru:</w:t>
      </w:r>
    </w:p>
    <w:p w14:paraId="62F8135B" w14:textId="77777777" w:rsidR="00EC4378" w:rsidRPr="00FF430B" w:rsidRDefault="00EC4378" w:rsidP="00EC4378">
      <w:pPr>
        <w:pStyle w:val="Style3"/>
        <w:tabs>
          <w:tab w:val="left" w:pos="567"/>
        </w:tabs>
        <w:spacing w:before="0" w:beforeAutospacing="0" w:after="0"/>
        <w:ind w:hanging="1338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1.</w:t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  <w:t>____________________</w:t>
      </w:r>
    </w:p>
    <w:p w14:paraId="620B6B77" w14:textId="77777777" w:rsidR="00EC4378" w:rsidRPr="00FF430B" w:rsidRDefault="00EC4378" w:rsidP="00EC4378">
      <w:pPr>
        <w:pStyle w:val="Style3"/>
        <w:tabs>
          <w:tab w:val="left" w:pos="567"/>
        </w:tabs>
        <w:spacing w:before="0" w:beforeAutospacing="0" w:after="0"/>
        <w:ind w:hanging="1338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2.</w:t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  <w:t>____________________</w:t>
      </w:r>
    </w:p>
    <w:p w14:paraId="6B26932A" w14:textId="77777777" w:rsidR="00EC4378" w:rsidRPr="00FF430B" w:rsidRDefault="000E4D7D" w:rsidP="000E4D7D">
      <w:pPr>
        <w:pStyle w:val="Style3"/>
        <w:tabs>
          <w:tab w:val="left" w:pos="567"/>
        </w:tabs>
        <w:spacing w:before="0" w:beforeAutospacing="0" w:after="0"/>
        <w:ind w:hanging="1338"/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3.</w:t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="00EC4378" w:rsidRPr="00FF430B">
        <w:rPr>
          <w:rFonts w:eastAsia="PMingLiU"/>
          <w:lang w:val="ro-MD" w:eastAsia="zh-CN"/>
        </w:rPr>
        <w:t>____________________</w:t>
      </w:r>
    </w:p>
    <w:p w14:paraId="41E8916B" w14:textId="77777777" w:rsidR="00EC4378" w:rsidRPr="00FF430B" w:rsidRDefault="00EC4378" w:rsidP="00EC4378">
      <w:pPr>
        <w:pStyle w:val="Style3"/>
        <w:tabs>
          <w:tab w:val="left" w:pos="567"/>
        </w:tabs>
        <w:spacing w:before="0" w:beforeAutospacing="0" w:after="0"/>
        <w:ind w:hanging="1338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4.</w:t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  <w:t>____________________</w:t>
      </w:r>
    </w:p>
    <w:p w14:paraId="121F83BA" w14:textId="77777777" w:rsidR="00EC4378" w:rsidRPr="00FF430B" w:rsidRDefault="000E4D7D" w:rsidP="00EC4378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5.</w:t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="00EC4378" w:rsidRPr="00FF430B">
        <w:rPr>
          <w:rFonts w:eastAsia="PMingLiU"/>
          <w:lang w:val="ro-MD" w:eastAsia="zh-CN"/>
        </w:rPr>
        <w:t>____________________</w:t>
      </w:r>
      <w:r w:rsidR="00EC4378" w:rsidRPr="00FF430B">
        <w:rPr>
          <w:rFonts w:eastAsia="PMingLiU"/>
          <w:lang w:val="ro-MD" w:eastAsia="zh-CN"/>
        </w:rPr>
        <w:tab/>
      </w:r>
    </w:p>
    <w:p w14:paraId="5E0D1F7B" w14:textId="77777777" w:rsidR="003C4159" w:rsidRPr="00FF430B" w:rsidRDefault="00EC4378" w:rsidP="00EC4378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etc.</w:t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</w:p>
    <w:p w14:paraId="387D9244" w14:textId="77777777" w:rsidR="003C4159" w:rsidRPr="00FF430B" w:rsidRDefault="003C4159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p w14:paraId="446119B6" w14:textId="77777777" w:rsidR="003C4159" w:rsidRPr="00FF430B" w:rsidRDefault="003C4159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</w:p>
    <w:p w14:paraId="2DFF3CBC" w14:textId="77777777" w:rsidR="001F7AEE" w:rsidRPr="00FF430B" w:rsidRDefault="001F7AEE" w:rsidP="00A26B23">
      <w:pPr>
        <w:pStyle w:val="Style3"/>
        <w:tabs>
          <w:tab w:val="left" w:pos="567"/>
        </w:tabs>
        <w:spacing w:before="0" w:beforeAutospacing="0" w:after="0"/>
        <w:ind w:left="0" w:firstLine="0"/>
        <w:rPr>
          <w:rFonts w:eastAsia="PMingLiU"/>
          <w:lang w:val="ro-MD" w:eastAsia="zh-CN"/>
        </w:rPr>
      </w:pPr>
      <w:bookmarkStart w:id="0" w:name="_GoBack"/>
      <w:bookmarkEnd w:id="0"/>
    </w:p>
    <w:sectPr w:rsidR="001F7AEE" w:rsidRPr="00FF430B" w:rsidSect="00282E3E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06447" w14:textId="77777777" w:rsidR="008C168E" w:rsidRDefault="008C168E" w:rsidP="00A20ACF">
      <w:r>
        <w:separator/>
      </w:r>
    </w:p>
  </w:endnote>
  <w:endnote w:type="continuationSeparator" w:id="0">
    <w:p w14:paraId="498F407F" w14:textId="77777777" w:rsidR="008C168E" w:rsidRDefault="008C168E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2E3E">
          <w:t>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6B3DA" w14:textId="77777777" w:rsidR="008C168E" w:rsidRDefault="008C168E" w:rsidP="00A20ACF">
      <w:r>
        <w:separator/>
      </w:r>
    </w:p>
  </w:footnote>
  <w:footnote w:type="continuationSeparator" w:id="0">
    <w:p w14:paraId="26046FAA" w14:textId="77777777" w:rsidR="008C168E" w:rsidRDefault="008C168E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2E3E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68E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3373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F22DF-7F84-4551-B883-71239BD6A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4</cp:revision>
  <cp:lastPrinted>2021-06-01T11:52:00Z</cp:lastPrinted>
  <dcterms:created xsi:type="dcterms:W3CDTF">2021-06-14T10:00:00Z</dcterms:created>
  <dcterms:modified xsi:type="dcterms:W3CDTF">2021-06-21T07:49:00Z</dcterms:modified>
</cp:coreProperties>
</file>